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FE1F5" w14:textId="77777777" w:rsidR="006D5E65" w:rsidRDefault="006D5E65" w:rsidP="00503874">
      <w:pPr>
        <w:pStyle w:val="Nagwek"/>
        <w:rPr>
          <w:rFonts w:ascii="Arial" w:hAnsi="Arial" w:cs="Arial"/>
          <w:b/>
        </w:rPr>
      </w:pPr>
    </w:p>
    <w:p w14:paraId="17A94846" w14:textId="77777777" w:rsidR="00676671" w:rsidRPr="00D06259" w:rsidRDefault="00676671" w:rsidP="00676671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D06259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1</w:t>
      </w:r>
      <w:r w:rsidRPr="00D06259">
        <w:rPr>
          <w:rFonts w:ascii="Arial" w:hAnsi="Arial" w:cs="Arial"/>
        </w:rPr>
        <w:t xml:space="preserve"> </w:t>
      </w:r>
    </w:p>
    <w:p w14:paraId="5446530F" w14:textId="77777777" w:rsidR="00676671" w:rsidRPr="006717CB" w:rsidRDefault="00676671" w:rsidP="00676671">
      <w:pPr>
        <w:rPr>
          <w:rFonts w:ascii="Arial" w:hAnsi="Arial" w:cs="Arial"/>
          <w:b/>
        </w:rPr>
      </w:pPr>
      <w:r w:rsidRPr="006717CB">
        <w:rPr>
          <w:rFonts w:ascii="Arial" w:hAnsi="Arial" w:cs="Arial"/>
          <w:b/>
        </w:rPr>
        <w:t xml:space="preserve">Część II  </w:t>
      </w:r>
      <w:r w:rsidRPr="006717CB">
        <w:rPr>
          <w:rFonts w:ascii="Arial" w:hAnsi="Arial" w:cs="Arial"/>
          <w:b/>
          <w:bCs/>
        </w:rPr>
        <w:t>Formularz oferty wraz załącznikami</w:t>
      </w:r>
    </w:p>
    <w:p w14:paraId="28ED580B" w14:textId="77777777" w:rsidR="00676671" w:rsidRDefault="00676671" w:rsidP="00676671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4575F8F" w14:textId="32CAE72A" w:rsidR="00676671" w:rsidRPr="00D13AF9" w:rsidRDefault="00676671" w:rsidP="00676671">
      <w:pPr>
        <w:spacing w:after="3" w:line="256" w:lineRule="auto"/>
        <w:ind w:left="10" w:right="333"/>
        <w:jc w:val="both"/>
        <w:rPr>
          <w:rFonts w:ascii="Arial" w:hAnsi="Arial" w:cs="Arial"/>
          <w:b/>
        </w:rPr>
      </w:pPr>
      <w:r w:rsidRPr="00D13AF9">
        <w:rPr>
          <w:rFonts w:ascii="Arial" w:hAnsi="Arial" w:cs="Arial"/>
          <w:b/>
        </w:rPr>
        <w:t xml:space="preserve">Wykonawca przygotowuje ofertę przy pomocy interaktywnego „Formularza ofertowego” udostępnionego przez Zamawiającego na Platformie e-Zamówienia </w:t>
      </w:r>
      <w:r w:rsidR="00CF3C0D">
        <w:rPr>
          <w:rFonts w:ascii="Arial" w:hAnsi="Arial" w:cs="Arial"/>
          <w:b/>
        </w:rPr>
        <w:br/>
      </w:r>
      <w:r w:rsidRPr="00D13AF9">
        <w:rPr>
          <w:rFonts w:ascii="Arial" w:hAnsi="Arial" w:cs="Arial"/>
          <w:b/>
        </w:rPr>
        <w:t>i zamieszczonego w podglądzie postępowania w zakładce „Informacje podstawowe”.</w:t>
      </w:r>
    </w:p>
    <w:p w14:paraId="6D0583DE" w14:textId="07A0DCD4" w:rsidR="002F7911" w:rsidRDefault="002F791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1446A30" w14:textId="78AA7D9D" w:rsidR="002F7911" w:rsidRDefault="002F791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FA1E97F" w14:textId="3912DAF7" w:rsidR="002F7911" w:rsidRDefault="002F791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366F772" w14:textId="402F8F5B" w:rsidR="00D64D7D" w:rsidRDefault="00D64D7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B9B5FB6" w14:textId="12B3B82A" w:rsidR="00D64D7D" w:rsidRDefault="00D64D7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3ACDE3B" w14:textId="69D62F09" w:rsidR="00D64D7D" w:rsidRDefault="00D64D7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6F9C852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7869D54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24E4115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F23AADB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65E6070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DA66A19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44130E0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3FCDB83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67E1E22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F56ED9E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4E6BC90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2DCA4F2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5B0C071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8D37171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2B3ACFB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1FFE41D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D12F3B3" w14:textId="77777777" w:rsidR="00CF3C0D" w:rsidRDefault="00CF3C0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B1BF1C5" w14:textId="77777777" w:rsidR="00CF3C0D" w:rsidRDefault="00CF3C0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A16E0F2" w14:textId="77777777" w:rsidR="00CF3C0D" w:rsidRDefault="00CF3C0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AC0573E" w14:textId="77777777" w:rsidR="00CF3C0D" w:rsidRDefault="00CF3C0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FDFA943" w14:textId="77777777" w:rsidR="00CF3C0D" w:rsidRDefault="00CF3C0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26D2A9C" w14:textId="77777777" w:rsidR="00CF3C0D" w:rsidRDefault="00CF3C0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21087026" w14:textId="77777777" w:rsidR="00CF3C0D" w:rsidRDefault="00CF3C0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BC33499" w14:textId="77777777" w:rsidR="00CF3C0D" w:rsidRDefault="00CF3C0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AC5C6C5" w14:textId="77777777" w:rsidR="00CF3C0D" w:rsidRDefault="00CF3C0D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0DEF896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4F37A58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BA9525E" w14:textId="77777777" w:rsidR="00676671" w:rsidRDefault="0067667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AF7BD06" w14:textId="77777777" w:rsidR="00256F31" w:rsidRDefault="00256F3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D1B9B13" w14:textId="77777777" w:rsidR="00256F31" w:rsidRDefault="00256F3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718E02C" w14:textId="77777777" w:rsidR="00256F31" w:rsidRDefault="00256F3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05CE1A3" w14:textId="77777777" w:rsidR="00256F31" w:rsidRDefault="00256F3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5648E22F" w14:textId="77777777" w:rsidR="00256F31" w:rsidRDefault="00256F3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51A1937" w14:textId="77777777" w:rsidR="00256F31" w:rsidRDefault="00256F3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5461B4A" w14:textId="77777777" w:rsidR="00256F31" w:rsidRDefault="00256F3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3D91A439" w14:textId="77777777" w:rsidR="00256F31" w:rsidRDefault="00256F31" w:rsidP="006D55CA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15009EEA" w14:textId="77777777" w:rsidR="00DC68F6" w:rsidRPr="00DC68F6" w:rsidRDefault="00DC68F6" w:rsidP="00CF3C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BDA48A" w14:textId="77777777" w:rsidR="00211B0C" w:rsidRPr="003D2198" w:rsidRDefault="00211B0C" w:rsidP="00211B0C">
      <w:pPr>
        <w:spacing w:after="3" w:line="256" w:lineRule="auto"/>
        <w:ind w:left="10" w:right="333"/>
        <w:jc w:val="right"/>
        <w:rPr>
          <w:rFonts w:ascii="Arial" w:hAnsi="Arial" w:cs="Arial"/>
        </w:rPr>
      </w:pPr>
      <w:r w:rsidRPr="003D2198">
        <w:rPr>
          <w:rFonts w:ascii="Arial" w:hAnsi="Arial" w:cs="Arial"/>
        </w:rPr>
        <w:t xml:space="preserve">Załącznik nr 2 </w:t>
      </w:r>
    </w:p>
    <w:p w14:paraId="665E2CD4" w14:textId="77777777" w:rsidR="00211B0C" w:rsidRPr="003D2198" w:rsidRDefault="00211B0C" w:rsidP="00211B0C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14:paraId="45EAB408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Wykonawca:</w:t>
      </w:r>
    </w:p>
    <w:p w14:paraId="580969C7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7C2BCD15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14:paraId="37679E02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14:paraId="1D25847A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14:paraId="4357F651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14:paraId="20914B88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010B6C8A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2E4F8C3A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14:paraId="3CC35959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2D478D3A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2D01BCCB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36B47F9A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45901834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</w:t>
      </w:r>
    </w:p>
    <w:p w14:paraId="43FD53E3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(składane wraz z ofertą)</w:t>
      </w:r>
    </w:p>
    <w:p w14:paraId="688812DD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47489B9A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47862B53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składane na podstawie art. 125 ust. 1 ustawy Prawo zamówień publicznych wstępnie potwierdzające, że wykonawca nie podlega wykluczeniu oraz spełnia warunki udziału w postępowaniu</w:t>
      </w:r>
    </w:p>
    <w:p w14:paraId="0138FAD4" w14:textId="72314520" w:rsidR="00211B0C" w:rsidRPr="0059454A" w:rsidRDefault="00211B0C" w:rsidP="00211B0C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CF3C0D"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1FB4B2B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14:paraId="207F7449" w14:textId="76A2F5B4" w:rsidR="00211B0C" w:rsidRPr="00B11696" w:rsidRDefault="00211B0C" w:rsidP="00256F31">
      <w:pPr>
        <w:jc w:val="both"/>
        <w:rPr>
          <w:rFonts w:ascii="Arial" w:eastAsia="CIDFont+F3" w:hAnsi="Arial" w:cs="Arial"/>
          <w:b/>
          <w:lang w:eastAsia="pl-PL"/>
        </w:rPr>
      </w:pPr>
      <w:r w:rsidRPr="00322DC0">
        <w:rPr>
          <w:rFonts w:ascii="Arial" w:eastAsia="CIDFont+F3" w:hAnsi="Arial" w:cs="Arial"/>
        </w:rPr>
        <w:t xml:space="preserve">Na potrzeby postępowania o udzielenie zamówienia publicznego </w:t>
      </w:r>
      <w:r w:rsidRPr="00322DC0">
        <w:rPr>
          <w:rFonts w:ascii="Arial" w:eastAsia="CIDFont+F3" w:hAnsi="Arial" w:cs="Arial"/>
          <w:b/>
        </w:rPr>
        <w:t>pn</w:t>
      </w:r>
      <w:r w:rsidR="001C6D52" w:rsidRPr="00322DC0">
        <w:rPr>
          <w:rFonts w:ascii="Arial" w:eastAsia="CIDFont+F3" w:hAnsi="Arial" w:cs="Arial"/>
          <w:b/>
        </w:rPr>
        <w:t>.</w:t>
      </w:r>
      <w:r w:rsidR="001C6D52" w:rsidRPr="00322DC0">
        <w:t xml:space="preserve"> </w:t>
      </w:r>
      <w:r w:rsidR="00F85D56" w:rsidRPr="00F85D56">
        <w:rPr>
          <w:rFonts w:ascii="Arial" w:eastAsia="CIDFont+F3" w:hAnsi="Arial" w:cs="Arial"/>
          <w:b/>
          <w:lang w:eastAsia="pl-PL"/>
        </w:rPr>
        <w:t>Opracowanie dokumentacji projektowo kosztorysowej pr</w:t>
      </w:r>
      <w:r w:rsidR="00F85D56">
        <w:rPr>
          <w:rFonts w:ascii="Arial" w:eastAsia="CIDFont+F3" w:hAnsi="Arial" w:cs="Arial"/>
          <w:b/>
          <w:lang w:eastAsia="pl-PL"/>
        </w:rPr>
        <w:t>zebudowy ul. Polnej w Porajowie</w:t>
      </w:r>
      <w:r w:rsidRPr="00322DC0">
        <w:rPr>
          <w:rFonts w:ascii="Arial" w:hAnsi="Arial" w:cs="Arial"/>
          <w:b/>
          <w:bCs/>
          <w:lang w:bidi="en-US"/>
        </w:rPr>
        <w:t>,</w:t>
      </w:r>
      <w:r w:rsidRPr="00322DC0">
        <w:rPr>
          <w:rFonts w:ascii="Arial" w:eastAsia="CIDFont+F3" w:hAnsi="Arial" w:cs="Arial"/>
        </w:rPr>
        <w:t xml:space="preserve"> prowadzonego przez </w:t>
      </w:r>
      <w:r w:rsidRPr="00322DC0">
        <w:rPr>
          <w:rFonts w:ascii="Arial" w:hAnsi="Arial" w:cs="Arial"/>
          <w:snapToGrid w:val="0"/>
        </w:rPr>
        <w:t xml:space="preserve">Gminą Bogatynia </w:t>
      </w:r>
      <w:r w:rsidRPr="00322DC0">
        <w:rPr>
          <w:rFonts w:ascii="Arial" w:eastAsia="CIDFont+F3" w:hAnsi="Arial" w:cs="Arial"/>
        </w:rPr>
        <w:t>oświadczam, co następuje:</w:t>
      </w:r>
    </w:p>
    <w:p w14:paraId="1F8A1709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0FA269C6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WYKONAWCY</w:t>
      </w:r>
      <w:r w:rsidRPr="00706856">
        <w:rPr>
          <w:rFonts w:ascii="Arial" w:eastAsia="CIDFont+F3" w:hAnsi="Arial" w:cs="Arial"/>
          <w:b/>
        </w:rPr>
        <w:t xml:space="preserve"> O WYKLUCZENIU:</w:t>
      </w:r>
    </w:p>
    <w:p w14:paraId="64C07891" w14:textId="39AF7D59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>Oświadczam, że nie podlegam wykluczeniu z postępowania na podstawie art. 108 ust. 1</w:t>
      </w:r>
      <w:r w:rsidR="00322DC0">
        <w:rPr>
          <w:rFonts w:ascii="Arial" w:eastAsia="CIDFont+F3" w:hAnsi="Arial" w:cs="Arial"/>
        </w:rPr>
        <w:t xml:space="preserve"> oraz</w:t>
      </w:r>
      <w:r w:rsidRPr="00706856">
        <w:rPr>
          <w:rFonts w:ascii="Arial" w:eastAsia="CIDFont+F3" w:hAnsi="Arial" w:cs="Arial"/>
        </w:rPr>
        <w:t xml:space="preserve"> </w:t>
      </w:r>
      <w:r w:rsidR="001C6D52" w:rsidRPr="001C6D52">
        <w:rPr>
          <w:rFonts w:ascii="Arial" w:eastAsia="CIDFont+F3" w:hAnsi="Arial" w:cs="Arial"/>
        </w:rPr>
        <w:t>art. 109 ust. 1 pkt 1, 4,</w:t>
      </w:r>
      <w:r w:rsidR="00322DC0">
        <w:rPr>
          <w:rFonts w:ascii="Arial" w:eastAsia="CIDFont+F3" w:hAnsi="Arial" w:cs="Arial"/>
        </w:rPr>
        <w:t xml:space="preserve"> </w:t>
      </w:r>
      <w:r w:rsidR="008E3C42">
        <w:rPr>
          <w:rFonts w:ascii="Arial" w:eastAsia="CIDFont+F3" w:hAnsi="Arial" w:cs="Arial"/>
        </w:rPr>
        <w:t>5,</w:t>
      </w:r>
      <w:r w:rsidR="001C6D52" w:rsidRPr="001C6D52">
        <w:rPr>
          <w:rFonts w:ascii="Arial" w:eastAsia="CIDFont+F3" w:hAnsi="Arial" w:cs="Arial"/>
        </w:rPr>
        <w:t xml:space="preserve"> 7</w:t>
      </w:r>
      <w:r w:rsidR="00322DC0">
        <w:rPr>
          <w:rFonts w:ascii="Arial" w:eastAsia="CIDFont+F3" w:hAnsi="Arial" w:cs="Arial"/>
        </w:rPr>
        <w:t xml:space="preserve"> i 8</w:t>
      </w:r>
      <w:r w:rsidR="001C6D52" w:rsidRPr="001C6D52"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14:paraId="54DFEFCE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14:paraId="2DFF9199" w14:textId="697F6884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ust. 1 pkt 1, 2, 5 lub 6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). Jednocześnie oświadczam, że 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 xml:space="preserve">art. 110 ust. 2 ustawy </w:t>
      </w:r>
      <w:proofErr w:type="spellStart"/>
      <w:r w:rsidRPr="00706856">
        <w:rPr>
          <w:rFonts w:ascii="Arial" w:eastAsia="CIDFont+F3" w:hAnsi="Arial" w:cs="Arial"/>
        </w:rPr>
        <w:t>Pzp</w:t>
      </w:r>
      <w:proofErr w:type="spellEnd"/>
      <w:r w:rsidRPr="00706856">
        <w:rPr>
          <w:rFonts w:ascii="Arial" w:eastAsia="CIDFont+F3" w:hAnsi="Arial" w:cs="Arial"/>
        </w:rPr>
        <w:t xml:space="preserve"> podjąłem następujące środki naprawcze:</w:t>
      </w:r>
    </w:p>
    <w:p w14:paraId="4081534E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14:paraId="001BC84E" w14:textId="77777777" w:rsidR="00CF3C0D" w:rsidRDefault="00CF3C0D" w:rsidP="00211B0C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</w:p>
    <w:p w14:paraId="216DDE00" w14:textId="44E00511" w:rsidR="00211B0C" w:rsidRPr="00981E86" w:rsidRDefault="00211B0C" w:rsidP="00211B0C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</w:t>
      </w:r>
      <w:r w:rsidR="00CF3C0D">
        <w:rPr>
          <w:rFonts w:ascii="Arial" w:hAnsi="Arial" w:cs="Arial"/>
          <w:sz w:val="22"/>
          <w:szCs w:val="22"/>
        </w:rPr>
        <w:br/>
      </w:r>
      <w:r w:rsidRPr="00981E86">
        <w:rPr>
          <w:rFonts w:ascii="Arial" w:hAnsi="Arial" w:cs="Arial"/>
          <w:sz w:val="22"/>
          <w:szCs w:val="22"/>
        </w:rPr>
        <w:t xml:space="preserve">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0EEA6817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14:paraId="51A7F5C6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14:paraId="338C8858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31576286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006B7E42" w14:textId="77777777" w:rsidR="00211B0C" w:rsidRPr="004C77B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>
        <w:rPr>
          <w:rFonts w:ascii="Arial" w:eastAsia="CIDFont+F3" w:hAnsi="Arial" w:cs="Arial"/>
          <w:b/>
        </w:rPr>
        <w:t>I</w:t>
      </w:r>
      <w:r w:rsidRPr="004C77BC">
        <w:rPr>
          <w:rFonts w:ascii="Arial" w:eastAsia="Times New Roman" w:hAnsi="Arial" w:cs="Arial"/>
          <w:b/>
          <w:lang w:eastAsia="pl-PL"/>
        </w:rPr>
        <w:t>NFORMACJA W ZWIĄZKU Z POLEGANIEM NA ZASOBACH INNYCH PODMIOTÓW:</w:t>
      </w:r>
    </w:p>
    <w:p w14:paraId="36D759B5" w14:textId="77777777" w:rsidR="00211B0C" w:rsidRPr="004C77BC" w:rsidRDefault="00211B0C" w:rsidP="00211B0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Oświadczam, że w celu wykazania spełniania warunków udziału w postępowaniu, określonych przez zamawiającego w Specyfikacji Warunków Zamówienia</w:t>
      </w:r>
      <w:r w:rsidRPr="004C77BC">
        <w:rPr>
          <w:rFonts w:ascii="Arial" w:eastAsia="Times New Roman" w:hAnsi="Arial" w:cs="Arial"/>
          <w:i/>
          <w:lang w:eastAsia="pl-PL"/>
        </w:rPr>
        <w:t>,</w:t>
      </w:r>
      <w:r w:rsidRPr="004C77BC">
        <w:rPr>
          <w:rFonts w:ascii="Arial" w:eastAsia="Times New Roman" w:hAnsi="Arial" w:cs="Arial"/>
          <w:lang w:eastAsia="pl-PL"/>
        </w:rPr>
        <w:t xml:space="preserve"> polegam na zasobach następującego/</w:t>
      </w:r>
      <w:proofErr w:type="spellStart"/>
      <w:r w:rsidRPr="004C77BC">
        <w:rPr>
          <w:rFonts w:ascii="Arial" w:eastAsia="Times New Roman" w:hAnsi="Arial" w:cs="Arial"/>
          <w:lang w:eastAsia="pl-PL"/>
        </w:rPr>
        <w:t>ych</w:t>
      </w:r>
      <w:proofErr w:type="spellEnd"/>
      <w:r w:rsidRPr="004C77BC">
        <w:rPr>
          <w:rFonts w:ascii="Arial" w:eastAsia="Times New Roman" w:hAnsi="Arial" w:cs="Arial"/>
          <w:lang w:eastAsia="pl-PL"/>
        </w:rPr>
        <w:t xml:space="preserve"> podmiotu/ów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(podać pełną nazwę/firmę, adres, a także w zależności od podmiotu: NIP/PESEL, KRS/</w:t>
      </w:r>
      <w:proofErr w:type="spellStart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7E4052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  <w:r w:rsidRPr="004C77BC">
        <w:rPr>
          <w:rFonts w:ascii="Arial" w:eastAsia="Times New Roman" w:hAnsi="Arial" w:cs="Arial"/>
          <w:lang w:eastAsia="pl-PL"/>
        </w:rPr>
        <w:t>: ……………………………………………………….</w:t>
      </w:r>
    </w:p>
    <w:p w14:paraId="7E994347" w14:textId="77777777" w:rsidR="00211B0C" w:rsidRPr="004C77BC" w:rsidRDefault="00211B0C" w:rsidP="00211B0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C77BC">
        <w:rPr>
          <w:rFonts w:ascii="Arial" w:eastAsia="Times New Roman" w:hAnsi="Arial" w:cs="Arial"/>
          <w:lang w:eastAsia="pl-PL"/>
        </w:rPr>
        <w:t>…….……………………………….., w następującym zakresie: ……………………………………</w:t>
      </w:r>
    </w:p>
    <w:p w14:paraId="58B6EDE2" w14:textId="77777777" w:rsidR="00211B0C" w:rsidRPr="004C77BC" w:rsidRDefault="00211B0C" w:rsidP="00211B0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C77B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4C77BC">
        <w:rPr>
          <w:rFonts w:ascii="Arial" w:eastAsia="Times New Roman" w:hAnsi="Arial" w:cs="Arial"/>
          <w:i/>
          <w:sz w:val="16"/>
          <w:szCs w:val="16"/>
          <w:lang w:eastAsia="pl-PL"/>
        </w:rPr>
        <w:t>(wskazać podmiot i określić odpowiedni zakres dla wskazanego podmiotu).</w:t>
      </w:r>
    </w:p>
    <w:p w14:paraId="7CD0D0F0" w14:textId="77777777" w:rsidR="00211B0C" w:rsidRDefault="00211B0C" w:rsidP="00211B0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EC7F38" w14:textId="77777777" w:rsidR="00211B0C" w:rsidRPr="00046B5F" w:rsidRDefault="00211B0C" w:rsidP="00187159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14:paraId="18D98740" w14:textId="77777777" w:rsidR="00211B0C" w:rsidRPr="00046B5F" w:rsidRDefault="00211B0C" w:rsidP="00187159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C26581F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60F8E1B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6DCB6A90" w14:textId="77777777" w:rsidR="00211B0C" w:rsidRDefault="00211B0C" w:rsidP="00211B0C">
      <w:pPr>
        <w:spacing w:after="0" w:line="240" w:lineRule="auto"/>
        <w:jc w:val="both"/>
        <w:rPr>
          <w:rFonts w:ascii="Arial" w:hAnsi="Arial" w:cs="Arial"/>
          <w:b/>
        </w:rPr>
      </w:pPr>
    </w:p>
    <w:p w14:paraId="2FC3FE77" w14:textId="77777777" w:rsidR="00211B0C" w:rsidRPr="00053585" w:rsidRDefault="00211B0C" w:rsidP="00211B0C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14:paraId="0D05E14B" w14:textId="77777777" w:rsidR="00211B0C" w:rsidRDefault="00211B0C" w:rsidP="00211B0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5A0A75B" w14:textId="77777777" w:rsidR="00211B0C" w:rsidRDefault="00211B0C" w:rsidP="00211B0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F410EDE" w14:textId="77777777" w:rsidR="00211B0C" w:rsidRPr="00053585" w:rsidRDefault="00211B0C" w:rsidP="00211B0C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14:paraId="2DE45F6C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14:paraId="2D2D86FB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14:paraId="46A00F5E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14:paraId="057A6E3B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44E3822F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W przypadku wykonawców wspólnie ubiegających się o zamówienia powyższy dokument podpisują i składają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oddzielnie wszyscy członkowie.</w:t>
      </w:r>
    </w:p>
    <w:p w14:paraId="67061A1E" w14:textId="77777777" w:rsidR="00211B0C" w:rsidRDefault="00211B0C" w:rsidP="00211B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024D0F4" w14:textId="77777777" w:rsidR="00211B0C" w:rsidRDefault="00211B0C" w:rsidP="00211B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F711B99" w14:textId="77777777" w:rsidR="00211B0C" w:rsidRPr="00520F90" w:rsidRDefault="00211B0C" w:rsidP="00211B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3C9945" w14:textId="77777777" w:rsidR="00211B0C" w:rsidRDefault="00211B0C" w:rsidP="00211B0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4CD0B9FE" w14:textId="77777777" w:rsidR="00211B0C" w:rsidRDefault="00211B0C" w:rsidP="00211B0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E7C1B83" w14:textId="77777777" w:rsidR="00211B0C" w:rsidRDefault="00211B0C" w:rsidP="00211B0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7A387369" w14:textId="77777777" w:rsidR="00211B0C" w:rsidRDefault="00211B0C" w:rsidP="00211B0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2B0890A" w14:textId="77777777" w:rsidR="00211B0C" w:rsidRDefault="00211B0C" w:rsidP="00211B0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12F47E0" w14:textId="77777777" w:rsidR="00CF3C0D" w:rsidRDefault="00CF3C0D" w:rsidP="00211B0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6DE53769" w14:textId="77777777" w:rsidR="00CF3C0D" w:rsidRDefault="00CF3C0D" w:rsidP="00211B0C">
      <w:pPr>
        <w:spacing w:after="3" w:line="256" w:lineRule="auto"/>
        <w:ind w:left="10" w:right="333"/>
        <w:jc w:val="right"/>
        <w:rPr>
          <w:rFonts w:ascii="Arial" w:hAnsi="Arial" w:cs="Arial"/>
        </w:rPr>
      </w:pPr>
    </w:p>
    <w:p w14:paraId="01868DA5" w14:textId="77777777" w:rsidR="00211B0C" w:rsidRPr="003D2198" w:rsidRDefault="00211B0C" w:rsidP="00211B0C">
      <w:pPr>
        <w:spacing w:after="3" w:line="256" w:lineRule="auto"/>
        <w:ind w:left="10" w:right="333"/>
        <w:jc w:val="right"/>
        <w:rPr>
          <w:rFonts w:ascii="Arial" w:hAnsi="Arial" w:cs="Arial"/>
        </w:rPr>
      </w:pPr>
      <w:bookmarkStart w:id="0" w:name="_GoBack"/>
      <w:bookmarkEnd w:id="0"/>
      <w:r w:rsidRPr="003D2198">
        <w:rPr>
          <w:rFonts w:ascii="Arial" w:hAnsi="Arial" w:cs="Arial"/>
        </w:rPr>
        <w:lastRenderedPageBreak/>
        <w:t>Załącznik nr 2</w:t>
      </w:r>
      <w:r>
        <w:rPr>
          <w:rFonts w:ascii="Arial" w:hAnsi="Arial" w:cs="Arial"/>
        </w:rPr>
        <w:t>a</w:t>
      </w:r>
      <w:r w:rsidRPr="003D2198">
        <w:rPr>
          <w:rFonts w:ascii="Arial" w:hAnsi="Arial" w:cs="Arial"/>
        </w:rPr>
        <w:t xml:space="preserve"> </w:t>
      </w:r>
    </w:p>
    <w:p w14:paraId="21F4999B" w14:textId="77777777" w:rsidR="00211B0C" w:rsidRPr="003D2198" w:rsidRDefault="00211B0C" w:rsidP="00211B0C">
      <w:pPr>
        <w:spacing w:after="0" w:line="256" w:lineRule="auto"/>
        <w:ind w:left="4934"/>
        <w:jc w:val="center"/>
        <w:rPr>
          <w:color w:val="FF0000"/>
        </w:rPr>
      </w:pPr>
      <w:r w:rsidRPr="003D2198">
        <w:rPr>
          <w:b/>
          <w:color w:val="FF0000"/>
        </w:rPr>
        <w:t xml:space="preserve"> </w:t>
      </w:r>
    </w:p>
    <w:p w14:paraId="3FB59EA9" w14:textId="77777777" w:rsidR="00211B0C" w:rsidRPr="00243887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243887">
        <w:rPr>
          <w:rFonts w:ascii="Arial" w:eastAsia="CIDFont+F3" w:hAnsi="Arial" w:cs="Arial"/>
          <w:b/>
        </w:rPr>
        <w:t>Podmiot udostępniający:</w:t>
      </w:r>
    </w:p>
    <w:p w14:paraId="35948616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1DE8BD21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>…………………………………….</w:t>
      </w:r>
    </w:p>
    <w:p w14:paraId="04AC6B3E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 xml:space="preserve"> (pełna nazwa/firma, adres, w zależności</w:t>
      </w:r>
    </w:p>
    <w:p w14:paraId="659ACB3D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od podmiotu: NIP/PESEL,KRS/</w:t>
      </w:r>
      <w:proofErr w:type="spellStart"/>
      <w:r w:rsidRPr="00706856">
        <w:rPr>
          <w:rFonts w:ascii="Arial" w:eastAsia="CIDFont+F3" w:hAnsi="Arial" w:cs="Arial"/>
          <w:sz w:val="16"/>
          <w:szCs w:val="16"/>
        </w:rPr>
        <w:t>CEiDG</w:t>
      </w:r>
      <w:proofErr w:type="spellEnd"/>
      <w:r w:rsidRPr="00706856">
        <w:rPr>
          <w:rFonts w:ascii="Arial" w:eastAsia="CIDFont+F3" w:hAnsi="Arial" w:cs="Arial"/>
          <w:sz w:val="16"/>
          <w:szCs w:val="16"/>
        </w:rPr>
        <w:t>)</w:t>
      </w:r>
    </w:p>
    <w:p w14:paraId="7E73D952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reprezentowany przez:</w:t>
      </w:r>
    </w:p>
    <w:p w14:paraId="3D6509CA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68354C8B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…………………………………….</w:t>
      </w:r>
    </w:p>
    <w:p w14:paraId="5FC6593F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  <w:r w:rsidRPr="00706856">
        <w:rPr>
          <w:rFonts w:ascii="Arial" w:eastAsia="CIDFont+F3" w:hAnsi="Arial" w:cs="Arial"/>
          <w:sz w:val="16"/>
          <w:szCs w:val="16"/>
        </w:rPr>
        <w:t>(imię, nazwisko, stanowisko/podstawa do reprezentacji)</w:t>
      </w:r>
    </w:p>
    <w:p w14:paraId="575A9D2D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4A4CB8A4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7C5437A1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sz w:val="16"/>
          <w:szCs w:val="16"/>
        </w:rPr>
      </w:pPr>
    </w:p>
    <w:p w14:paraId="45E70357" w14:textId="77777777" w:rsidR="00211B0C" w:rsidRDefault="00211B0C" w:rsidP="00211B0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4A77F127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 xml:space="preserve"> (składane wraz z ofertą)</w:t>
      </w:r>
    </w:p>
    <w:p w14:paraId="766B491F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0CE10FF1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</w:rPr>
      </w:pPr>
    </w:p>
    <w:p w14:paraId="312D56C3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>Oświadczenie Wykonawcy skład</w:t>
      </w:r>
      <w:r>
        <w:rPr>
          <w:rFonts w:ascii="Arial" w:eastAsia="CIDFont+F3" w:hAnsi="Arial" w:cs="Arial"/>
          <w:b/>
        </w:rPr>
        <w:t>ane na podstawie art. 125 ust. 5</w:t>
      </w:r>
      <w:r w:rsidRPr="00706856">
        <w:rPr>
          <w:rFonts w:ascii="Arial" w:eastAsia="CIDFont+F3" w:hAnsi="Arial" w:cs="Arial"/>
          <w:b/>
        </w:rPr>
        <w:t xml:space="preserve"> ustawy Prawo zamówień publiczny</w:t>
      </w:r>
      <w:r>
        <w:rPr>
          <w:rFonts w:ascii="Arial" w:eastAsia="CIDFont+F3" w:hAnsi="Arial" w:cs="Arial"/>
          <w:b/>
        </w:rPr>
        <w:t>ch wstępnie potwierdzające, że podmiot</w:t>
      </w:r>
      <w:r w:rsidRPr="00706856">
        <w:rPr>
          <w:rFonts w:ascii="Arial" w:eastAsia="CIDFont+F3" w:hAnsi="Arial" w:cs="Arial"/>
          <w:b/>
        </w:rPr>
        <w:t xml:space="preserve"> nie podlega wykluczeniu oraz spełnia warunki udziału w postępowaniu</w:t>
      </w:r>
    </w:p>
    <w:p w14:paraId="336631E2" w14:textId="0D8BAB96" w:rsidR="00211B0C" w:rsidRPr="0059454A" w:rsidRDefault="00211B0C" w:rsidP="00211B0C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CF3C0D"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948A08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IDFont+F3" w:hAnsi="Arial" w:cs="Arial"/>
          <w:b/>
        </w:rPr>
      </w:pPr>
    </w:p>
    <w:p w14:paraId="47805A6E" w14:textId="53F9FCF9" w:rsidR="00211B0C" w:rsidRPr="00AA5AEC" w:rsidRDefault="00211B0C" w:rsidP="00211B0C">
      <w:pPr>
        <w:pStyle w:val="pkt"/>
        <w:spacing w:before="0" w:after="0"/>
        <w:ind w:left="0" w:firstLine="0"/>
        <w:rPr>
          <w:rFonts w:ascii="Arial" w:hAnsi="Arial" w:cs="Arial"/>
          <w:b/>
        </w:rPr>
      </w:pPr>
      <w:r w:rsidRPr="0086258F">
        <w:rPr>
          <w:rFonts w:ascii="Arial" w:eastAsia="CIDFont+F3" w:hAnsi="Arial" w:cs="Arial"/>
          <w:sz w:val="22"/>
          <w:szCs w:val="22"/>
        </w:rPr>
        <w:t xml:space="preserve">Na potrzeby postępowania o udzielenie zamówienia publicznego </w:t>
      </w:r>
      <w:r w:rsidR="00322DC0" w:rsidRPr="00322DC0">
        <w:rPr>
          <w:rFonts w:ascii="Arial" w:eastAsia="CIDFont+F3" w:hAnsi="Arial" w:cs="Arial"/>
          <w:b/>
          <w:sz w:val="22"/>
          <w:szCs w:val="22"/>
        </w:rPr>
        <w:t>pn.</w:t>
      </w:r>
      <w:r w:rsidR="00322DC0" w:rsidRPr="00542F32">
        <w:rPr>
          <w:rFonts w:ascii="Arial" w:eastAsia="CIDFont+F3" w:hAnsi="Arial" w:cs="Arial"/>
          <w:b/>
          <w:sz w:val="22"/>
          <w:szCs w:val="22"/>
        </w:rPr>
        <w:t xml:space="preserve"> </w:t>
      </w:r>
      <w:r w:rsidR="00205F84" w:rsidRPr="00205F84">
        <w:rPr>
          <w:rFonts w:ascii="Arial" w:eastAsia="CIDFont+F3" w:hAnsi="Arial" w:cs="Arial"/>
          <w:b/>
          <w:sz w:val="22"/>
          <w:szCs w:val="22"/>
        </w:rPr>
        <w:t xml:space="preserve">Opracowanie dokumentacji projektowo kosztorysowej przebudowy ul. Polnej w Porajowie, </w:t>
      </w:r>
      <w:r w:rsidR="00256F31">
        <w:rPr>
          <w:rFonts w:ascii="Arial" w:eastAsia="CIDFont+F3" w:hAnsi="Arial" w:cs="Arial"/>
          <w:b/>
          <w:sz w:val="22"/>
          <w:szCs w:val="22"/>
        </w:rPr>
        <w:t xml:space="preserve"> </w:t>
      </w:r>
      <w:r w:rsidRPr="0086258F">
        <w:rPr>
          <w:rFonts w:ascii="Arial" w:eastAsia="CIDFont+F3" w:hAnsi="Arial" w:cs="Arial"/>
          <w:sz w:val="22"/>
          <w:szCs w:val="22"/>
        </w:rPr>
        <w:t xml:space="preserve">prowadzonego przez </w:t>
      </w:r>
      <w:r w:rsidRPr="0086258F">
        <w:rPr>
          <w:rFonts w:ascii="Arial" w:hAnsi="Arial" w:cs="Arial"/>
          <w:snapToGrid w:val="0"/>
          <w:sz w:val="22"/>
          <w:szCs w:val="22"/>
        </w:rPr>
        <w:t xml:space="preserve">Gminą Bogatynia </w:t>
      </w:r>
      <w:r w:rsidRPr="0086258F">
        <w:rPr>
          <w:rFonts w:ascii="Arial" w:eastAsia="CIDFont+F3" w:hAnsi="Arial" w:cs="Arial"/>
          <w:sz w:val="22"/>
          <w:szCs w:val="22"/>
        </w:rPr>
        <w:t>oświadczam, co następuje:</w:t>
      </w:r>
    </w:p>
    <w:p w14:paraId="2219FBD0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59DE29D6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706856">
        <w:rPr>
          <w:rFonts w:ascii="Arial" w:eastAsia="CIDFont+F3" w:hAnsi="Arial" w:cs="Arial"/>
          <w:b/>
        </w:rPr>
        <w:t xml:space="preserve"> OŚWIADCZENIE</w:t>
      </w:r>
      <w:r>
        <w:rPr>
          <w:rFonts w:ascii="Arial" w:eastAsia="CIDFont+F3" w:hAnsi="Arial" w:cs="Arial"/>
          <w:b/>
        </w:rPr>
        <w:t xml:space="preserve"> DOTYCZĄCE PODSTAW WYKLUCZENIA</w:t>
      </w:r>
      <w:r w:rsidRPr="00706856">
        <w:rPr>
          <w:rFonts w:ascii="Arial" w:eastAsia="CIDFont+F3" w:hAnsi="Arial" w:cs="Arial"/>
          <w:b/>
        </w:rPr>
        <w:t>:</w:t>
      </w:r>
    </w:p>
    <w:p w14:paraId="3AF7D753" w14:textId="7647DE3A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 xml:space="preserve">1. </w:t>
      </w:r>
      <w:r w:rsidRPr="00706856">
        <w:rPr>
          <w:rFonts w:ascii="Arial" w:eastAsia="CIDFont+F3" w:hAnsi="Arial" w:cs="Arial"/>
        </w:rPr>
        <w:t xml:space="preserve">Oświadczam, że nie podlegam wykluczeniu z postępowania na podstawie art. 108 ust. 1 </w:t>
      </w:r>
      <w:r w:rsidR="00322DC0" w:rsidRPr="00322DC0">
        <w:rPr>
          <w:rFonts w:ascii="Arial" w:eastAsia="CIDFont+F3" w:hAnsi="Arial" w:cs="Arial"/>
        </w:rPr>
        <w:t xml:space="preserve">oraz art. 109 ust. 1 pkt 1, 4, 5, 7 i 8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>.</w:t>
      </w:r>
    </w:p>
    <w:p w14:paraId="510C6A29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64518D05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>
        <w:rPr>
          <w:rFonts w:ascii="Arial" w:eastAsia="CIDFont+F3" w:hAnsi="Arial" w:cs="Arial"/>
        </w:rPr>
        <w:tab/>
      </w:r>
    </w:p>
    <w:p w14:paraId="279BE8C3" w14:textId="57D97302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981E86">
        <w:rPr>
          <w:rFonts w:ascii="Arial" w:eastAsia="CIDFont+F3" w:hAnsi="Arial" w:cs="Arial"/>
        </w:rPr>
        <w:t>2.</w:t>
      </w:r>
      <w:r>
        <w:rPr>
          <w:rFonts w:ascii="Arial" w:eastAsia="CIDFont+F3" w:hAnsi="Arial" w:cs="Arial"/>
          <w:b/>
        </w:rPr>
        <w:t xml:space="preserve"> </w:t>
      </w:r>
      <w:r w:rsidRPr="00706856">
        <w:rPr>
          <w:rFonts w:ascii="Arial" w:eastAsia="CIDFont+F3" w:hAnsi="Arial" w:cs="Arial"/>
        </w:rPr>
        <w:t>Oświadczam, że zachodzą w stosunku do mnie podstawy wykluczenia z postępowania na podstawie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art.………….ustawy Prawo zamówień publicznych (podać mającą zastosowanie podstawę wykluczenia spośród wymienionych w art. 108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ust. 1 pkt 1, 2, 5 lub 6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ustawy </w:t>
      </w:r>
      <w:r>
        <w:rPr>
          <w:rFonts w:ascii="Arial" w:eastAsia="CIDFont+F3" w:hAnsi="Arial" w:cs="Arial"/>
        </w:rPr>
        <w:t>Prawo zamówień publicznych</w:t>
      </w:r>
      <w:r w:rsidRPr="00706856">
        <w:rPr>
          <w:rFonts w:ascii="Arial" w:eastAsia="CIDFont+F3" w:hAnsi="Arial" w:cs="Arial"/>
        </w:rPr>
        <w:t xml:space="preserve">). Jednocześnie oświadczam, że </w:t>
      </w:r>
      <w:r>
        <w:rPr>
          <w:rFonts w:ascii="Arial" w:eastAsia="CIDFont+F3" w:hAnsi="Arial" w:cs="Arial"/>
        </w:rPr>
        <w:br/>
      </w:r>
      <w:r w:rsidRPr="00706856">
        <w:rPr>
          <w:rFonts w:ascii="Arial" w:eastAsia="CIDFont+F3" w:hAnsi="Arial" w:cs="Arial"/>
        </w:rPr>
        <w:t>w związku z ww. okolicznością</w:t>
      </w:r>
      <w:r>
        <w:rPr>
          <w:rFonts w:ascii="Arial" w:eastAsia="CIDFont+F3" w:hAnsi="Arial" w:cs="Arial"/>
        </w:rPr>
        <w:t xml:space="preserve">, na podstawie </w:t>
      </w:r>
      <w:r w:rsidRPr="00706856">
        <w:rPr>
          <w:rFonts w:ascii="Arial" w:eastAsia="CIDFont+F3" w:hAnsi="Arial" w:cs="Arial"/>
        </w:rPr>
        <w:t xml:space="preserve">art. 110 ust. 2 ustawy </w:t>
      </w:r>
      <w:proofErr w:type="spellStart"/>
      <w:r w:rsidRPr="00706856">
        <w:rPr>
          <w:rFonts w:ascii="Arial" w:eastAsia="CIDFont+F3" w:hAnsi="Arial" w:cs="Arial"/>
        </w:rPr>
        <w:t>Pzp</w:t>
      </w:r>
      <w:proofErr w:type="spellEnd"/>
      <w:r w:rsidRPr="00706856">
        <w:rPr>
          <w:rFonts w:ascii="Arial" w:eastAsia="CIDFont+F3" w:hAnsi="Arial" w:cs="Arial"/>
        </w:rPr>
        <w:t xml:space="preserve"> podjąłem następujące środki naprawcze:</w:t>
      </w:r>
    </w:p>
    <w:p w14:paraId="233D428E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……………………………………………………………………………………………………………</w:t>
      </w:r>
    </w:p>
    <w:p w14:paraId="002F0088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63404B3" w14:textId="77777777" w:rsidR="00211B0C" w:rsidRPr="00981E86" w:rsidRDefault="00211B0C" w:rsidP="00211B0C">
      <w:pPr>
        <w:pStyle w:val="NormalnyWeb"/>
        <w:suppressAutoHyphens w:val="0"/>
        <w:spacing w:before="0" w:after="0"/>
        <w:rPr>
          <w:rFonts w:ascii="Arial" w:hAnsi="Arial" w:cs="Arial"/>
          <w:sz w:val="22"/>
          <w:szCs w:val="22"/>
        </w:rPr>
      </w:pPr>
      <w:r w:rsidRPr="00981E86">
        <w:rPr>
          <w:rFonts w:ascii="Arial" w:hAnsi="Arial" w:cs="Arial"/>
          <w:sz w:val="22"/>
          <w:szCs w:val="22"/>
        </w:rPr>
        <w:t xml:space="preserve">3. Oświadczam, że nie zachodzą w stosunku do mnie przesłanki wykluczenia z postępowania na podstawie art.  </w:t>
      </w:r>
      <w:r w:rsidRPr="00981E86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981E86">
        <w:rPr>
          <w:rFonts w:ascii="Arial" w:hAnsi="Arial" w:cs="Arial"/>
          <w:sz w:val="22"/>
          <w:szCs w:val="22"/>
        </w:rPr>
        <w:t>z dnia 13 kwietnia 2022 r.</w:t>
      </w:r>
      <w:r w:rsidRPr="00981E86">
        <w:rPr>
          <w:rFonts w:ascii="Arial" w:hAnsi="Arial" w:cs="Arial"/>
          <w:i/>
          <w:iCs/>
          <w:sz w:val="22"/>
          <w:szCs w:val="22"/>
        </w:rPr>
        <w:t xml:space="preserve"> </w:t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81E86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981E86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2"/>
      </w:r>
      <w:r w:rsidRPr="00981E86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981E86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34A50FB6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  <w:b/>
        </w:rPr>
      </w:pPr>
      <w:r w:rsidRPr="00836E0F">
        <w:rPr>
          <w:rFonts w:ascii="Arial" w:eastAsia="CIDFont+F3" w:hAnsi="Arial" w:cs="Arial"/>
          <w:b/>
        </w:rPr>
        <w:lastRenderedPageBreak/>
        <w:t>OŚWIADCZENIE O SPEŁNIENIU WARUNKÓW</w:t>
      </w:r>
      <w:r>
        <w:rPr>
          <w:rFonts w:ascii="Arial" w:eastAsia="CIDFont+F3" w:hAnsi="Arial" w:cs="Arial"/>
          <w:b/>
        </w:rPr>
        <w:t xml:space="preserve"> UDZIAŁU</w:t>
      </w:r>
      <w:r w:rsidRPr="00836E0F">
        <w:rPr>
          <w:rFonts w:ascii="Arial" w:eastAsia="CIDFont+F3" w:hAnsi="Arial" w:cs="Arial"/>
          <w:b/>
        </w:rPr>
        <w:t xml:space="preserve"> W POSTĘPOWANIU</w:t>
      </w:r>
      <w:r>
        <w:rPr>
          <w:rFonts w:ascii="Arial" w:eastAsia="CIDFont+F3" w:hAnsi="Arial" w:cs="Arial"/>
          <w:b/>
        </w:rPr>
        <w:t xml:space="preserve"> PRZEZ WYKONAWCĘ</w:t>
      </w:r>
      <w:r w:rsidRPr="00836E0F">
        <w:rPr>
          <w:rFonts w:ascii="Arial" w:eastAsia="CIDFont+F3" w:hAnsi="Arial" w:cs="Arial"/>
          <w:b/>
        </w:rPr>
        <w:t>:</w:t>
      </w:r>
    </w:p>
    <w:p w14:paraId="3B588253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Oświadczam, że spełniam warunki udziału w postępowaniu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 xml:space="preserve">określone przez </w:t>
      </w:r>
      <w:r>
        <w:rPr>
          <w:rFonts w:ascii="Arial" w:eastAsia="CIDFont+F3" w:hAnsi="Arial" w:cs="Arial"/>
        </w:rPr>
        <w:t>Z</w:t>
      </w:r>
      <w:r w:rsidRPr="00706856">
        <w:rPr>
          <w:rFonts w:ascii="Arial" w:eastAsia="CIDFont+F3" w:hAnsi="Arial" w:cs="Arial"/>
        </w:rPr>
        <w:t>amawiającego</w:t>
      </w:r>
      <w:r w:rsidRPr="00836E0F"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>w pkt 12</w:t>
      </w:r>
      <w:r w:rsidRPr="00706856">
        <w:rPr>
          <w:rFonts w:ascii="Arial" w:eastAsia="CIDFont+F3" w:hAnsi="Arial" w:cs="Arial"/>
        </w:rPr>
        <w:t xml:space="preserve"> specyfikacji warunków zamówienia.</w:t>
      </w:r>
    </w:p>
    <w:p w14:paraId="4D8C6F63" w14:textId="77777777" w:rsidR="00211B0C" w:rsidRDefault="00211B0C" w:rsidP="00211B0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F99FC83" w14:textId="77777777" w:rsidR="00211B0C" w:rsidRPr="00046B5F" w:rsidRDefault="00211B0C" w:rsidP="00211B0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4C77BC">
        <w:rPr>
          <w:rFonts w:ascii="Arial" w:eastAsia="Times New Roman" w:hAnsi="Arial" w:cs="Arial"/>
          <w:b/>
          <w:lang w:eastAsia="pl-PL"/>
        </w:rPr>
        <w:t>O</w:t>
      </w:r>
      <w:r w:rsidRPr="00046B5F">
        <w:rPr>
          <w:rFonts w:ascii="Arial" w:eastAsia="Times New Roman" w:hAnsi="Arial" w:cs="Arial"/>
          <w:b/>
          <w:lang w:eastAsia="pl-PL"/>
        </w:rPr>
        <w:t>ŚWIADCZENIE DOTYCZĄCE PODANYCH INFORMACJ</w:t>
      </w:r>
      <w:r w:rsidRPr="004C77BC">
        <w:rPr>
          <w:rFonts w:ascii="Arial" w:eastAsia="Times New Roman" w:hAnsi="Arial" w:cs="Arial"/>
          <w:b/>
          <w:lang w:eastAsia="pl-PL"/>
        </w:rPr>
        <w:t>I:</w:t>
      </w:r>
    </w:p>
    <w:p w14:paraId="7178F55E" w14:textId="77777777" w:rsidR="00211B0C" w:rsidRPr="00046B5F" w:rsidRDefault="00211B0C" w:rsidP="00211B0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046B5F">
        <w:rPr>
          <w:rFonts w:ascii="Arial" w:eastAsia="Times New Roman" w:hAnsi="Arial" w:cs="Arial"/>
          <w:lang w:eastAsia="pl-PL"/>
        </w:rPr>
        <w:t xml:space="preserve">Oświadczam, że wszystkie informacje podane w powyższych oświadczeniach są aktualne </w:t>
      </w:r>
      <w:r w:rsidRPr="00046B5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86A17CD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291FE8AB" w14:textId="77777777" w:rsidR="00211B0C" w:rsidRDefault="00211B0C" w:rsidP="00211B0C">
      <w:pPr>
        <w:spacing w:after="0" w:line="240" w:lineRule="auto"/>
        <w:jc w:val="both"/>
        <w:rPr>
          <w:rFonts w:ascii="Arial" w:hAnsi="Arial" w:cs="Arial"/>
          <w:b/>
        </w:rPr>
      </w:pPr>
    </w:p>
    <w:p w14:paraId="482DAFC1" w14:textId="77777777" w:rsidR="00211B0C" w:rsidRPr="00053585" w:rsidRDefault="00211B0C" w:rsidP="00211B0C">
      <w:pPr>
        <w:spacing w:after="0" w:line="240" w:lineRule="auto"/>
        <w:jc w:val="both"/>
        <w:rPr>
          <w:rFonts w:ascii="Arial" w:hAnsi="Arial" w:cs="Arial"/>
          <w:b/>
        </w:rPr>
      </w:pPr>
      <w:r w:rsidRPr="00053585">
        <w:rPr>
          <w:rFonts w:ascii="Arial" w:hAnsi="Arial" w:cs="Arial"/>
          <w:b/>
        </w:rPr>
        <w:t xml:space="preserve">Oświadczamy że, następujące </w:t>
      </w:r>
      <w:r>
        <w:rPr>
          <w:rFonts w:ascii="Arial" w:hAnsi="Arial" w:cs="Arial"/>
          <w:b/>
        </w:rPr>
        <w:t xml:space="preserve">podmiotowe </w:t>
      </w:r>
      <w:r w:rsidRPr="00053585">
        <w:rPr>
          <w:rFonts w:ascii="Arial" w:hAnsi="Arial" w:cs="Arial"/>
          <w:b/>
        </w:rPr>
        <w:t>środki dowodowe Zamawiający może pobrać bezpłatnie z ogólnodostępnych baz danych:</w:t>
      </w:r>
    </w:p>
    <w:p w14:paraId="1BBC4B78" w14:textId="77777777" w:rsidR="00211B0C" w:rsidRDefault="00211B0C" w:rsidP="00211B0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1A7F198" w14:textId="77777777" w:rsidR="00211B0C" w:rsidRDefault="00211B0C" w:rsidP="00211B0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2EC1422" w14:textId="77777777" w:rsidR="00211B0C" w:rsidRDefault="00211B0C" w:rsidP="00211B0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5CD33DD" w14:textId="77777777" w:rsidR="00211B0C" w:rsidRDefault="00211B0C" w:rsidP="00211B0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C4BAB7B" w14:textId="77777777" w:rsidR="00211B0C" w:rsidRPr="00053585" w:rsidRDefault="00211B0C" w:rsidP="00211B0C">
      <w:pPr>
        <w:spacing w:after="0" w:line="256" w:lineRule="auto"/>
        <w:ind w:right="289"/>
        <w:jc w:val="center"/>
        <w:rPr>
          <w:rFonts w:ascii="Arial" w:hAnsi="Arial" w:cs="Arial"/>
          <w:sz w:val="16"/>
          <w:szCs w:val="16"/>
        </w:rPr>
      </w:pPr>
      <w:r w:rsidRPr="00053585">
        <w:rPr>
          <w:rFonts w:ascii="Arial" w:hAnsi="Arial" w:cs="Arial"/>
          <w:sz w:val="16"/>
          <w:szCs w:val="16"/>
        </w:rPr>
        <w:t xml:space="preserve"> (proszę wskazać </w:t>
      </w:r>
      <w:r>
        <w:rPr>
          <w:rFonts w:ascii="Arial" w:hAnsi="Arial" w:cs="Arial"/>
          <w:sz w:val="16"/>
          <w:szCs w:val="16"/>
        </w:rPr>
        <w:t xml:space="preserve">podmiotowy </w:t>
      </w:r>
      <w:r w:rsidRPr="00053585">
        <w:rPr>
          <w:rFonts w:ascii="Arial" w:hAnsi="Arial" w:cs="Arial"/>
          <w:sz w:val="16"/>
          <w:szCs w:val="16"/>
        </w:rPr>
        <w:t>środek dowodowy oraz link do strony z którego można pobrać dokument)</w:t>
      </w:r>
    </w:p>
    <w:p w14:paraId="5DFE73CF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Prawdziwość powyższych danych potwierdzam własno</w:t>
      </w:r>
      <w:r>
        <w:rPr>
          <w:rFonts w:ascii="Arial" w:eastAsia="CIDFont+F3" w:hAnsi="Arial" w:cs="Arial"/>
        </w:rPr>
        <w:t xml:space="preserve">ręcznym podpisem / potwierdzamy </w:t>
      </w:r>
      <w:r w:rsidRPr="00706856">
        <w:rPr>
          <w:rFonts w:ascii="Arial" w:eastAsia="CIDFont+F3" w:hAnsi="Arial" w:cs="Arial"/>
        </w:rPr>
        <w:t>własnoręcznymi podpisami</w:t>
      </w:r>
      <w:r>
        <w:rPr>
          <w:rFonts w:ascii="Arial" w:eastAsia="CIDFont+F3" w:hAnsi="Arial" w:cs="Arial"/>
        </w:rPr>
        <w:t xml:space="preserve"> </w:t>
      </w:r>
      <w:r w:rsidRPr="00706856">
        <w:rPr>
          <w:rFonts w:ascii="Arial" w:eastAsia="CIDFont+F3" w:hAnsi="Arial" w:cs="Arial"/>
        </w:rPr>
        <w:t>(*) świadom/świadomi(*) odpowiedzialności karnej z art. 233 kodeksu karnego.</w:t>
      </w:r>
    </w:p>
    <w:p w14:paraId="05ADBC25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(*) niepotrzebna skreślić</w:t>
      </w:r>
    </w:p>
    <w:p w14:paraId="75179927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706856">
        <w:rPr>
          <w:rFonts w:ascii="Arial" w:eastAsia="CIDFont+F3" w:hAnsi="Arial" w:cs="Arial"/>
        </w:rPr>
        <w:t>Uwaga:</w:t>
      </w:r>
    </w:p>
    <w:p w14:paraId="255B5279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3B77B59D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A7F10B6" w14:textId="77777777" w:rsidR="00211B0C" w:rsidRDefault="00211B0C" w:rsidP="00211B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7B11DA9" w14:textId="77777777" w:rsidR="00211B0C" w:rsidRDefault="00211B0C" w:rsidP="00211B0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0CBCCDC" w14:textId="77777777" w:rsidR="00211B0C" w:rsidRPr="00520F90" w:rsidRDefault="00211B0C" w:rsidP="00211B0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57F067E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528B8D5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3647B1E6" w14:textId="77777777" w:rsidR="00211B0C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7809B65" w14:textId="77777777" w:rsidR="00211B0C" w:rsidRPr="00706856" w:rsidRDefault="00211B0C" w:rsidP="00211B0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BD65F8A" w14:textId="77777777" w:rsidR="00211B0C" w:rsidRDefault="00211B0C" w:rsidP="00211B0C">
      <w:pPr>
        <w:spacing w:after="0" w:line="256" w:lineRule="auto"/>
        <w:ind w:right="289"/>
        <w:jc w:val="right"/>
      </w:pPr>
    </w:p>
    <w:p w14:paraId="0A1BEFB4" w14:textId="77777777" w:rsidR="00211B0C" w:rsidRDefault="00211B0C" w:rsidP="00211B0C">
      <w:pPr>
        <w:spacing w:after="0" w:line="256" w:lineRule="auto"/>
        <w:ind w:right="289"/>
        <w:jc w:val="right"/>
      </w:pPr>
    </w:p>
    <w:p w14:paraId="6CC77333" w14:textId="77777777" w:rsidR="00211B0C" w:rsidRDefault="00211B0C" w:rsidP="00211B0C">
      <w:pPr>
        <w:spacing w:after="0" w:line="256" w:lineRule="auto"/>
        <w:ind w:right="289"/>
        <w:jc w:val="right"/>
      </w:pPr>
    </w:p>
    <w:p w14:paraId="3A9B6F2D" w14:textId="77777777" w:rsidR="00211B0C" w:rsidRDefault="00211B0C" w:rsidP="00211B0C">
      <w:pPr>
        <w:spacing w:after="0" w:line="256" w:lineRule="auto"/>
        <w:ind w:right="289"/>
        <w:jc w:val="right"/>
      </w:pPr>
    </w:p>
    <w:p w14:paraId="7804F0BA" w14:textId="77777777" w:rsidR="00211B0C" w:rsidRDefault="00211B0C" w:rsidP="00211B0C">
      <w:pPr>
        <w:spacing w:after="0" w:line="256" w:lineRule="auto"/>
        <w:ind w:right="289"/>
        <w:jc w:val="right"/>
      </w:pPr>
    </w:p>
    <w:p w14:paraId="70941889" w14:textId="77777777" w:rsidR="00211B0C" w:rsidRDefault="00211B0C" w:rsidP="00211B0C">
      <w:pPr>
        <w:spacing w:after="0" w:line="256" w:lineRule="auto"/>
        <w:ind w:right="289"/>
        <w:jc w:val="right"/>
      </w:pPr>
    </w:p>
    <w:p w14:paraId="7C7E4178" w14:textId="77777777" w:rsidR="00211B0C" w:rsidRDefault="00211B0C" w:rsidP="00211B0C">
      <w:pPr>
        <w:spacing w:after="0" w:line="256" w:lineRule="auto"/>
        <w:ind w:right="289"/>
        <w:jc w:val="right"/>
      </w:pPr>
    </w:p>
    <w:p w14:paraId="0CF1A648" w14:textId="77777777" w:rsidR="00CF3C0D" w:rsidRDefault="00CF3C0D" w:rsidP="00211B0C">
      <w:pPr>
        <w:spacing w:after="0" w:line="256" w:lineRule="auto"/>
        <w:ind w:right="289"/>
        <w:jc w:val="right"/>
      </w:pPr>
    </w:p>
    <w:p w14:paraId="12A2829F" w14:textId="77777777" w:rsidR="00211B0C" w:rsidRDefault="00211B0C" w:rsidP="00211B0C">
      <w:pPr>
        <w:spacing w:after="0" w:line="256" w:lineRule="auto"/>
        <w:ind w:right="289"/>
        <w:jc w:val="right"/>
      </w:pPr>
    </w:p>
    <w:p w14:paraId="7F79C222" w14:textId="77777777" w:rsidR="00211B0C" w:rsidRDefault="00211B0C" w:rsidP="00211B0C">
      <w:pPr>
        <w:spacing w:after="0" w:line="256" w:lineRule="auto"/>
        <w:ind w:right="289"/>
        <w:jc w:val="right"/>
      </w:pPr>
    </w:p>
    <w:p w14:paraId="66F9813F" w14:textId="77777777" w:rsidR="00AA5AEC" w:rsidRDefault="00AA5AEC" w:rsidP="00211B0C">
      <w:pPr>
        <w:spacing w:after="0" w:line="256" w:lineRule="auto"/>
        <w:ind w:right="289"/>
        <w:jc w:val="right"/>
      </w:pPr>
    </w:p>
    <w:p w14:paraId="1A024461" w14:textId="77777777" w:rsidR="002D24ED" w:rsidRDefault="002D24ED" w:rsidP="00205F84">
      <w:pPr>
        <w:spacing w:after="0" w:line="256" w:lineRule="auto"/>
        <w:ind w:right="289"/>
      </w:pPr>
    </w:p>
    <w:p w14:paraId="79B01B87" w14:textId="5116FB28" w:rsidR="00067E95" w:rsidRPr="000218B5" w:rsidRDefault="006D55CA" w:rsidP="000218B5">
      <w:pPr>
        <w:tabs>
          <w:tab w:val="left" w:pos="8647"/>
        </w:tabs>
        <w:ind w:left="6640" w:right="141"/>
        <w:jc w:val="right"/>
        <w:rPr>
          <w:rFonts w:ascii="Arial" w:hAnsi="Arial" w:cs="Arial"/>
        </w:rPr>
      </w:pPr>
      <w:r w:rsidRPr="009A6756">
        <w:rPr>
          <w:rFonts w:ascii="Arial" w:hAnsi="Arial" w:cs="Arial"/>
        </w:rPr>
        <w:t>Załącznik</w:t>
      </w:r>
      <w:r w:rsidR="009A6756" w:rsidRPr="009A6756">
        <w:rPr>
          <w:rFonts w:ascii="Arial" w:hAnsi="Arial" w:cs="Arial"/>
        </w:rPr>
        <w:t xml:space="preserve"> nr 3</w:t>
      </w:r>
    </w:p>
    <w:p w14:paraId="741D030D" w14:textId="77777777" w:rsidR="00053BF5" w:rsidRPr="00053BF5" w:rsidRDefault="00053BF5" w:rsidP="00053BF5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14:paraId="180AF10D" w14:textId="77777777" w:rsidR="00053BF5" w:rsidRPr="00053BF5" w:rsidRDefault="00053BF5" w:rsidP="00053BF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</w:t>
      </w:r>
      <w:r w:rsidR="00067E95">
        <w:rPr>
          <w:rFonts w:ascii="Arial" w:eastAsia="CIDFont+F3" w:hAnsi="Arial" w:cs="Arial"/>
        </w:rPr>
        <w:t>M</w:t>
      </w:r>
      <w:r w:rsidRPr="00053BF5">
        <w:rPr>
          <w:rFonts w:ascii="Arial" w:eastAsia="CIDFont+F3" w:hAnsi="Arial" w:cs="Arial"/>
        </w:rPr>
        <w:t>iejscowość, data</w:t>
      </w:r>
    </w:p>
    <w:p w14:paraId="6257DD20" w14:textId="77777777" w:rsidR="00053BF5" w:rsidRDefault="00053BF5" w:rsidP="00295F81">
      <w:pPr>
        <w:spacing w:after="0" w:line="240" w:lineRule="auto"/>
        <w:jc w:val="center"/>
        <w:rPr>
          <w:rFonts w:ascii="Arial" w:hAnsi="Arial" w:cs="Arial"/>
          <w:b/>
        </w:rPr>
      </w:pPr>
    </w:p>
    <w:p w14:paraId="5FCAFBF3" w14:textId="77777777" w:rsidR="009A6756" w:rsidRDefault="009A6756" w:rsidP="00295F81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>ZOBOWIĄZANIE</w:t>
      </w:r>
    </w:p>
    <w:p w14:paraId="093085A1" w14:textId="77777777" w:rsidR="00295F81" w:rsidRPr="00295F81" w:rsidRDefault="00295F81" w:rsidP="00295F81">
      <w:pPr>
        <w:spacing w:after="0" w:line="240" w:lineRule="auto"/>
        <w:jc w:val="center"/>
        <w:rPr>
          <w:rFonts w:ascii="Arial" w:hAnsi="Arial" w:cs="Arial"/>
          <w:b/>
        </w:rPr>
      </w:pPr>
    </w:p>
    <w:p w14:paraId="258317A1" w14:textId="77777777" w:rsidR="00295F81" w:rsidRDefault="009A6756" w:rsidP="00295F81">
      <w:pPr>
        <w:spacing w:after="0" w:line="240" w:lineRule="auto"/>
        <w:jc w:val="center"/>
        <w:rPr>
          <w:rFonts w:ascii="Arial" w:hAnsi="Arial" w:cs="Arial"/>
          <w:b/>
        </w:rPr>
      </w:pPr>
      <w:r w:rsidRPr="00295F81">
        <w:rPr>
          <w:rFonts w:ascii="Arial" w:hAnsi="Arial" w:cs="Arial"/>
          <w:b/>
        </w:rPr>
        <w:t xml:space="preserve">do oddania do dyspozycji niezbędnych zasobów na okres korzystania z nich przy wykonaniu zamówienia </w:t>
      </w:r>
    </w:p>
    <w:p w14:paraId="312E406C" w14:textId="77777777" w:rsidR="009A6756" w:rsidRPr="00295F81" w:rsidRDefault="009A6756" w:rsidP="00295F81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 w:rsidR="00295F81"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14:paraId="566A4D4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723285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Ja(/My) niżej podpisany(/ni) ………………….……………..……………… będąc upoważnionym(/mi) do reprezentowania:</w:t>
      </w:r>
    </w:p>
    <w:p w14:paraId="2ACF1DAC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(imię i nazwisko składającego oświadczenie)</w:t>
      </w:r>
    </w:p>
    <w:p w14:paraId="66B20C5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8FB8DF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…………………………….………………………………….…………………………………………</w:t>
      </w:r>
    </w:p>
    <w:p w14:paraId="3FB4325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EFCA3BF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……..……………………………………………………………………………………………………</w:t>
      </w:r>
    </w:p>
    <w:p w14:paraId="3D22DCA9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podmiotu oddającego do dyspozycji zasoby)</w:t>
      </w:r>
    </w:p>
    <w:p w14:paraId="7D78060C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08D0595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b/>
          <w:bCs/>
          <w:lang w:eastAsia="pl-PL"/>
        </w:rPr>
        <w:t>o ś w i a d c z a m</w:t>
      </w:r>
      <w:r>
        <w:rPr>
          <w:rFonts w:ascii="Arial" w:eastAsia="Times New Roman" w:hAnsi="Arial" w:cs="Arial"/>
          <w:b/>
          <w:bCs/>
          <w:lang w:eastAsia="pl-PL"/>
        </w:rPr>
        <w:t>/</w:t>
      </w:r>
      <w:r w:rsidRPr="00295F81">
        <w:rPr>
          <w:rFonts w:ascii="Arial" w:eastAsia="Times New Roman" w:hAnsi="Arial" w:cs="Arial"/>
          <w:b/>
          <w:bCs/>
          <w:lang w:eastAsia="pl-PL"/>
        </w:rPr>
        <w:t>(y)</w:t>
      </w:r>
      <w:r w:rsidRPr="00295F81">
        <w:rPr>
          <w:rFonts w:ascii="Arial" w:eastAsia="Times New Roman" w:hAnsi="Arial" w:cs="Arial"/>
          <w:lang w:eastAsia="pl-PL"/>
        </w:rPr>
        <w:t>,</w:t>
      </w:r>
    </w:p>
    <w:p w14:paraId="3D1BC520" w14:textId="277E9070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że wyżej wymieniony podmiot, stosownie do </w:t>
      </w:r>
      <w:r w:rsidRPr="009E3A4C">
        <w:rPr>
          <w:rFonts w:ascii="Arial" w:hAnsi="Arial" w:cs="Arial"/>
        </w:rPr>
        <w:t xml:space="preserve">art. 118 ust. 1 ustawy z dnia 11 września 2019r. Prawo zamówień publicznych </w:t>
      </w:r>
      <w:r w:rsidR="0000732A" w:rsidRPr="004E091F">
        <w:rPr>
          <w:rFonts w:ascii="Arial" w:hAnsi="Arial" w:cs="Arial"/>
        </w:rPr>
        <w:t>(</w:t>
      </w:r>
      <w:r w:rsidR="0000732A">
        <w:rPr>
          <w:rFonts w:ascii="Arial" w:hAnsi="Arial" w:cs="Arial"/>
        </w:rPr>
        <w:t xml:space="preserve">t. j. </w:t>
      </w:r>
      <w:r w:rsidR="0000732A" w:rsidRPr="004E091F">
        <w:rPr>
          <w:rFonts w:ascii="Arial" w:hAnsi="Arial" w:cs="Arial"/>
        </w:rPr>
        <w:t>Dz. U. z 20</w:t>
      </w:r>
      <w:r w:rsidR="00D24742">
        <w:rPr>
          <w:rFonts w:ascii="Arial" w:hAnsi="Arial" w:cs="Arial"/>
        </w:rPr>
        <w:t>2</w:t>
      </w:r>
      <w:r w:rsidR="00626E1F">
        <w:rPr>
          <w:rFonts w:ascii="Arial" w:hAnsi="Arial" w:cs="Arial"/>
        </w:rPr>
        <w:t>4</w:t>
      </w:r>
      <w:r w:rsidR="00CF3C0D">
        <w:rPr>
          <w:rFonts w:ascii="Arial" w:hAnsi="Arial" w:cs="Arial"/>
        </w:rPr>
        <w:t xml:space="preserve"> </w:t>
      </w:r>
      <w:r w:rsidR="0000732A" w:rsidRPr="004E091F">
        <w:rPr>
          <w:rFonts w:ascii="Arial" w:hAnsi="Arial" w:cs="Arial"/>
        </w:rPr>
        <w:t xml:space="preserve">r. poz. </w:t>
      </w:r>
      <w:r w:rsidR="00626E1F">
        <w:rPr>
          <w:rFonts w:ascii="Arial" w:hAnsi="Arial" w:cs="Arial"/>
        </w:rPr>
        <w:t>1320</w:t>
      </w:r>
      <w:r w:rsidR="005914CC">
        <w:rPr>
          <w:rFonts w:ascii="Arial" w:hAnsi="Arial" w:cs="Arial"/>
        </w:rPr>
        <w:t xml:space="preserve"> ze zm.</w:t>
      </w:r>
      <w:r w:rsidR="00CF3C0D">
        <w:rPr>
          <w:rFonts w:ascii="Arial" w:hAnsi="Arial" w:cs="Arial"/>
        </w:rPr>
        <w:t>)</w:t>
      </w:r>
      <w:r w:rsidR="009E3A4C" w:rsidRPr="009E3A4C">
        <w:rPr>
          <w:rFonts w:ascii="Arial" w:hAnsi="Arial" w:cs="Arial"/>
        </w:rPr>
        <w:t xml:space="preserve">, </w:t>
      </w:r>
      <w:r w:rsidRPr="00295F81">
        <w:rPr>
          <w:rFonts w:ascii="Arial" w:eastAsia="Times New Roman" w:hAnsi="Arial" w:cs="Arial"/>
          <w:lang w:eastAsia="pl-PL"/>
        </w:rPr>
        <w:t>odda Wykonawcy</w:t>
      </w:r>
    </w:p>
    <w:p w14:paraId="6D66259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BD8D7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CE8E646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…….…………………………………………………………………………………………………….</w:t>
      </w:r>
    </w:p>
    <w:p w14:paraId="4DD6CF5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(nazwa i adres  Wykonawcy składającego ofertę)</w:t>
      </w:r>
    </w:p>
    <w:p w14:paraId="44DC36A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F28C76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A75CEF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do dyspozycji niezbędne zasoby</w:t>
      </w:r>
    </w:p>
    <w:p w14:paraId="4491EE2A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D6A9494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………………………………………………………………………………………………………..</w:t>
      </w:r>
    </w:p>
    <w:p w14:paraId="6CD2CB0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14:paraId="6DC2CC0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519899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na okres korzystania z nich przy wykonywaniu zamówienia pn. </w:t>
      </w:r>
    </w:p>
    <w:p w14:paraId="1FC08BD3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C0DDF1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.…………………………………………..……………………………………………………………</w:t>
      </w:r>
    </w:p>
    <w:p w14:paraId="5A0F3A8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95F81">
        <w:rPr>
          <w:rFonts w:ascii="Arial" w:eastAsia="Times New Roman" w:hAnsi="Arial" w:cs="Arial"/>
          <w:i/>
          <w:sz w:val="20"/>
          <w:szCs w:val="20"/>
          <w:lang w:eastAsia="pl-PL"/>
        </w:rPr>
        <w:t>(nazwa zamówienia publicznego)</w:t>
      </w:r>
    </w:p>
    <w:p w14:paraId="1545D817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37FABE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przez cały okres realizacji zamówienia i w celu jego należytego wykonania. </w:t>
      </w:r>
    </w:p>
    <w:p w14:paraId="43F32DBD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32E7D8E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to: </w:t>
      </w:r>
    </w:p>
    <w:p w14:paraId="09939EE2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F4305F6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4948A19B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26C9F3D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 xml:space="preserve">Charakter stosunku, jaki będzie łączył nas z wykonawcą: </w:t>
      </w:r>
    </w:p>
    <w:p w14:paraId="1C25982A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94B552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F8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0A0EBE78" w14:textId="77777777" w:rsidR="00295F81" w:rsidRPr="00295F81" w:rsidRDefault="00295F81" w:rsidP="00295F8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14:paraId="0AB3AC3A" w14:textId="77777777" w:rsidR="00676671" w:rsidRDefault="00676671" w:rsidP="00676671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9E2E45E" w14:textId="77777777" w:rsidR="00676671" w:rsidRPr="00520F90" w:rsidRDefault="00676671" w:rsidP="0067667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D7E4533" w14:textId="77777777" w:rsidR="008E2541" w:rsidRDefault="008E2541" w:rsidP="008E2541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bookmarkStart w:id="1" w:name="_Hlk90304279"/>
    </w:p>
    <w:p w14:paraId="61385DC0" w14:textId="77777777" w:rsidR="00256F31" w:rsidRDefault="00256F31" w:rsidP="008E2541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4A7169CA" w14:textId="77777777" w:rsidR="00256F31" w:rsidRDefault="00256F31" w:rsidP="008E2541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031B86E" w14:textId="77777777" w:rsidR="008E2541" w:rsidRDefault="008E2541" w:rsidP="008E2541">
      <w:pPr>
        <w:spacing w:after="0" w:line="240" w:lineRule="auto"/>
        <w:rPr>
          <w:rFonts w:ascii="Arial" w:hAnsi="Arial" w:cs="Aria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A6756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Z</w:t>
      </w:r>
      <w:r w:rsidRPr="009A6756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4</w:t>
      </w:r>
    </w:p>
    <w:p w14:paraId="2E7D1407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0F760FA3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3F429171" w14:textId="77777777" w:rsidR="008E2541" w:rsidRPr="00053BF5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14:paraId="77D282D9" w14:textId="77777777" w:rsidR="008E2541" w:rsidRPr="00053BF5" w:rsidRDefault="008E2541" w:rsidP="008E254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M</w:t>
      </w:r>
      <w:r w:rsidRPr="00053BF5">
        <w:rPr>
          <w:rFonts w:ascii="Arial" w:eastAsia="CIDFont+F3" w:hAnsi="Arial" w:cs="Arial"/>
        </w:rPr>
        <w:t>iejscowość, data</w:t>
      </w:r>
    </w:p>
    <w:p w14:paraId="61F2C720" w14:textId="77777777" w:rsidR="008E2541" w:rsidRDefault="008E2541" w:rsidP="008E2541">
      <w:pPr>
        <w:spacing w:after="0" w:line="240" w:lineRule="auto"/>
        <w:rPr>
          <w:rFonts w:ascii="Arial" w:hAnsi="Arial" w:cs="Arial"/>
          <w:b/>
        </w:rPr>
      </w:pPr>
    </w:p>
    <w:p w14:paraId="39CE000D" w14:textId="77777777" w:rsidR="008E2541" w:rsidRDefault="008E2541" w:rsidP="008E2541">
      <w:pPr>
        <w:spacing w:after="3" w:line="256" w:lineRule="auto"/>
        <w:ind w:left="10" w:right="333"/>
        <w:jc w:val="right"/>
        <w:rPr>
          <w:b/>
        </w:rPr>
      </w:pPr>
    </w:p>
    <w:p w14:paraId="2EE4BC01" w14:textId="77777777" w:rsidR="008E2541" w:rsidRPr="00053BF5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053BF5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 xml:space="preserve">dotyczące </w:t>
      </w:r>
      <w:r w:rsidRPr="00053BF5">
        <w:rPr>
          <w:rFonts w:ascii="Arial" w:hAnsi="Arial" w:cs="Arial"/>
          <w:b/>
        </w:rPr>
        <w:t>grup</w:t>
      </w:r>
      <w:r>
        <w:rPr>
          <w:rFonts w:ascii="Arial" w:hAnsi="Arial" w:cs="Arial"/>
          <w:b/>
        </w:rPr>
        <w:t>y</w:t>
      </w:r>
      <w:r w:rsidRPr="00053BF5">
        <w:rPr>
          <w:rFonts w:ascii="Arial" w:hAnsi="Arial" w:cs="Arial"/>
          <w:b/>
        </w:rPr>
        <w:t xml:space="preserve"> kapitałowej</w:t>
      </w:r>
    </w:p>
    <w:p w14:paraId="180D3E91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053BF5">
        <w:rPr>
          <w:rFonts w:ascii="Arial" w:hAnsi="Arial" w:cs="Arial"/>
        </w:rPr>
        <w:t xml:space="preserve"> (oświadczenie składane na wezwanie)</w:t>
      </w:r>
    </w:p>
    <w:p w14:paraId="4F261019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02447D9B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189353B7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6FF53FE" w14:textId="39F16B0F" w:rsidR="008E2541" w:rsidRPr="00F92AFD" w:rsidRDefault="008E2541" w:rsidP="008E25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92ABB">
        <w:rPr>
          <w:rFonts w:ascii="Arial" w:eastAsia="Times New Roman" w:hAnsi="Arial" w:cs="Arial"/>
          <w:lang w:eastAsia="pl-PL"/>
        </w:rPr>
        <w:t xml:space="preserve">Stosownie do treści art. </w:t>
      </w:r>
      <w:r>
        <w:rPr>
          <w:rFonts w:ascii="Arial" w:eastAsia="Times New Roman" w:hAnsi="Arial" w:cs="Arial"/>
          <w:lang w:eastAsia="pl-PL"/>
        </w:rPr>
        <w:t>108</w:t>
      </w:r>
      <w:r w:rsidRPr="00692ABB">
        <w:rPr>
          <w:rFonts w:ascii="Arial" w:eastAsia="Times New Roman" w:hAnsi="Arial" w:cs="Arial"/>
          <w:lang w:eastAsia="pl-PL"/>
        </w:rPr>
        <w:t xml:space="preserve"> ust.</w:t>
      </w:r>
      <w:r>
        <w:rPr>
          <w:rFonts w:ascii="Arial" w:eastAsia="Times New Roman" w:hAnsi="Arial" w:cs="Arial"/>
          <w:lang w:eastAsia="pl-PL"/>
        </w:rPr>
        <w:t xml:space="preserve"> 1</w:t>
      </w:r>
      <w:r w:rsidRPr="00692AB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pkt 5</w:t>
      </w:r>
      <w:r w:rsidRPr="00692ABB">
        <w:rPr>
          <w:rFonts w:ascii="Arial" w:eastAsia="Times New Roman" w:hAnsi="Arial" w:cs="Arial"/>
          <w:lang w:eastAsia="pl-PL"/>
        </w:rPr>
        <w:t xml:space="preserve"> ustawy z </w:t>
      </w:r>
      <w:r w:rsidRPr="009E3A4C">
        <w:rPr>
          <w:rFonts w:ascii="Arial" w:hAnsi="Arial" w:cs="Arial"/>
        </w:rPr>
        <w:t xml:space="preserve">dnia 11 września 2019r. Prawo zamówień </w:t>
      </w:r>
      <w:r w:rsidRPr="00D24742">
        <w:rPr>
          <w:rFonts w:ascii="Arial" w:hAnsi="Arial" w:cs="Arial"/>
        </w:rPr>
        <w:t>publicznych (t. j. Dz. U. z 20</w:t>
      </w:r>
      <w:r w:rsidR="00844F76">
        <w:rPr>
          <w:rFonts w:ascii="Arial" w:hAnsi="Arial" w:cs="Arial"/>
        </w:rPr>
        <w:t>24</w:t>
      </w:r>
      <w:r w:rsidRPr="00D24742">
        <w:rPr>
          <w:rFonts w:ascii="Arial" w:hAnsi="Arial" w:cs="Arial"/>
        </w:rPr>
        <w:t xml:space="preserve">r. poz. </w:t>
      </w:r>
      <w:r w:rsidR="00844F76">
        <w:rPr>
          <w:rFonts w:ascii="Arial" w:hAnsi="Arial" w:cs="Arial"/>
        </w:rPr>
        <w:t>1320</w:t>
      </w:r>
      <w:r w:rsidR="005914CC">
        <w:rPr>
          <w:rFonts w:ascii="Arial" w:hAnsi="Arial" w:cs="Arial"/>
        </w:rPr>
        <w:t xml:space="preserve"> ze zm.</w:t>
      </w:r>
      <w:r w:rsidR="00CC6BF1">
        <w:rPr>
          <w:rFonts w:ascii="Arial" w:hAnsi="Arial" w:cs="Arial"/>
        </w:rPr>
        <w:t>)</w:t>
      </w:r>
      <w:r w:rsidRPr="00D24742">
        <w:rPr>
          <w:rFonts w:ascii="Arial" w:eastAsia="Times New Roman" w:hAnsi="Arial" w:cs="Arial"/>
          <w:lang w:eastAsia="pl-PL"/>
        </w:rPr>
        <w:t xml:space="preserve"> biorąc udział w postępowaniu </w:t>
      </w:r>
      <w:r>
        <w:rPr>
          <w:rFonts w:ascii="Arial" w:eastAsia="Times New Roman" w:hAnsi="Arial" w:cs="Arial"/>
          <w:lang w:eastAsia="pl-PL"/>
        </w:rPr>
        <w:br/>
      </w:r>
      <w:r w:rsidRPr="00D24742">
        <w:rPr>
          <w:rFonts w:ascii="Arial" w:hAnsi="Arial" w:cs="Arial"/>
        </w:rPr>
        <w:t xml:space="preserve">o udzielenie zamówienia publicznego na zadanie </w:t>
      </w:r>
      <w:r w:rsidRPr="008E2541">
        <w:rPr>
          <w:rFonts w:ascii="Arial" w:hAnsi="Arial" w:cs="Arial"/>
        </w:rPr>
        <w:t>pn</w:t>
      </w:r>
      <w:bookmarkStart w:id="2" w:name="_Hlk167698969"/>
      <w:r w:rsidRPr="008E2541">
        <w:rPr>
          <w:rFonts w:ascii="Arial" w:hAnsi="Arial" w:cs="Arial"/>
        </w:rPr>
        <w:t xml:space="preserve">. </w:t>
      </w:r>
      <w:bookmarkEnd w:id="2"/>
      <w:r w:rsidR="005914CC" w:rsidRPr="005914CC">
        <w:rPr>
          <w:rFonts w:ascii="Arial" w:eastAsia="CIDFont+F3" w:hAnsi="Arial" w:cs="Arial"/>
          <w:b/>
          <w:lang w:eastAsia="pl-PL"/>
        </w:rPr>
        <w:t xml:space="preserve">Opracowanie dokumentacji projektowo kosztorysowej przebudowy ul. Polnej w Porajowie, </w:t>
      </w:r>
      <w:r w:rsidRPr="00D24742">
        <w:rPr>
          <w:rFonts w:ascii="Arial" w:hAnsi="Arial" w:cs="Arial"/>
        </w:rPr>
        <w:t>niniejszym informuję/my, że:</w:t>
      </w:r>
    </w:p>
    <w:p w14:paraId="6C46372C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CBF9582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 xml:space="preserve">- Nie należę/my*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wspólnie z żadnym z Wykonawców, którzy złożyli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odrębne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oferty 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niniejszym postępowaniu, do grupy kapitałowej,</w:t>
      </w:r>
      <w:r w:rsidRPr="00C95DB3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>w rozumieniu ustawy z dnia 16 lutego 2007r. o ochronie konkurencji i konsumentów</w:t>
      </w:r>
      <w:r w:rsidRPr="00C95DB3"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lang w:eastAsia="pl-PL"/>
        </w:rPr>
        <w:t>**</w:t>
      </w:r>
    </w:p>
    <w:p w14:paraId="3CD78640" w14:textId="77777777" w:rsidR="008E2541" w:rsidRPr="00692ABB" w:rsidRDefault="008E2541" w:rsidP="008E2541">
      <w:pPr>
        <w:tabs>
          <w:tab w:val="left" w:pos="9201"/>
        </w:tabs>
        <w:spacing w:after="0" w:line="240" w:lineRule="auto"/>
        <w:ind w:left="272" w:hanging="261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ab/>
      </w:r>
    </w:p>
    <w:p w14:paraId="33461FEA" w14:textId="77777777" w:rsidR="008E2541" w:rsidRPr="00692ABB" w:rsidRDefault="008E2541" w:rsidP="008E2541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- Należę/my, wspólnie z Wykonawcą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*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</w:p>
    <w:p w14:paraId="2443259B" w14:textId="77777777" w:rsidR="008E2541" w:rsidRPr="00692ABB" w:rsidRDefault="008E2541" w:rsidP="008E2541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3F067DBB" w14:textId="77777777" w:rsidR="008E2541" w:rsidRPr="00692ABB" w:rsidRDefault="008E2541" w:rsidP="008E2541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t>……………………………………………………………………………………………………………</w:t>
      </w:r>
      <w:r w:rsidRPr="00692ABB">
        <w:rPr>
          <w:rFonts w:ascii="Arial" w:eastAsia="Times New Roman" w:hAnsi="Arial" w:cs="Arial"/>
          <w:b/>
          <w:bCs/>
          <w:color w:val="000000"/>
          <w:lang w:eastAsia="pl-PL"/>
        </w:rPr>
        <w:br/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(podać nazwę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</w:t>
      </w:r>
      <w:r w:rsidRPr="00692AB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ykonawcy)</w:t>
      </w:r>
    </w:p>
    <w:p w14:paraId="77124147" w14:textId="77777777" w:rsidR="008E2541" w:rsidRPr="00692ABB" w:rsidRDefault="008E2541" w:rsidP="008E2541">
      <w:pPr>
        <w:tabs>
          <w:tab w:val="left" w:pos="9201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125F328A" w14:textId="77777777" w:rsidR="008E2541" w:rsidRPr="00053BF5" w:rsidRDefault="008E2541" w:rsidP="008E25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  <w:r w:rsidRPr="00692ABB">
        <w:rPr>
          <w:rFonts w:ascii="Arial" w:eastAsia="Times New Roman" w:hAnsi="Arial" w:cs="Arial"/>
          <w:bCs/>
          <w:color w:val="000000"/>
          <w:lang w:eastAsia="pl-PL"/>
        </w:rPr>
        <w:t>który złożył</w:t>
      </w:r>
      <w:r>
        <w:rPr>
          <w:rFonts w:ascii="Arial" w:eastAsia="Times New Roman" w:hAnsi="Arial" w:cs="Arial"/>
          <w:bCs/>
          <w:color w:val="000000"/>
          <w:lang w:eastAsia="pl-PL"/>
        </w:rPr>
        <w:t xml:space="preserve"> odrębną</w:t>
      </w:r>
      <w:r w:rsidRPr="00692ABB">
        <w:rPr>
          <w:rFonts w:ascii="Arial" w:eastAsia="Times New Roman" w:hAnsi="Arial" w:cs="Arial"/>
          <w:bCs/>
          <w:color w:val="000000"/>
          <w:lang w:eastAsia="pl-PL"/>
        </w:rPr>
        <w:t xml:space="preserve"> ofertę w niniejszym postępowaniu, do grupy kapitałowej, w rozumieniu ustawy z dnia 16 lutego 2007r. o och</w:t>
      </w:r>
      <w:r>
        <w:rPr>
          <w:rFonts w:ascii="Arial" w:eastAsia="Times New Roman" w:hAnsi="Arial" w:cs="Arial"/>
          <w:bCs/>
          <w:color w:val="000000"/>
          <w:lang w:eastAsia="pl-PL"/>
        </w:rPr>
        <w:t>ronie konkurencji i konsumentów</w:t>
      </w:r>
      <w:r>
        <w:rPr>
          <w:rFonts w:ascii="Arial" w:eastAsia="Times New Roman" w:hAnsi="Arial" w:cs="Arial"/>
          <w:lang w:eastAsia="pl-PL"/>
        </w:rPr>
        <w:t>.</w:t>
      </w:r>
      <w:r w:rsidRPr="00C95DB3">
        <w:rPr>
          <w:rFonts w:ascii="Arial" w:eastAsia="CIDFont+F3" w:hAnsi="Arial" w:cs="Arial"/>
        </w:rPr>
        <w:t xml:space="preserve"> </w:t>
      </w:r>
      <w:r w:rsidRPr="00053BF5">
        <w:rPr>
          <w:rFonts w:ascii="Arial" w:eastAsia="CIDFont+F3" w:hAnsi="Arial" w:cs="Arial"/>
        </w:rPr>
        <w:t>Jednocześnie załą</w:t>
      </w:r>
      <w:r>
        <w:rPr>
          <w:rFonts w:ascii="Arial" w:eastAsia="CIDFont+F3" w:hAnsi="Arial" w:cs="Arial"/>
        </w:rPr>
        <w:t xml:space="preserve">czam dokumenty/informacje </w:t>
      </w:r>
      <w:r w:rsidRPr="00053BF5">
        <w:rPr>
          <w:rFonts w:ascii="Arial" w:hAnsi="Arial" w:cs="Arial"/>
        </w:rPr>
        <w:t>(wymienić poniżej i przekazać</w:t>
      </w:r>
      <w:r>
        <w:rPr>
          <w:rFonts w:ascii="Arial" w:hAnsi="Arial" w:cs="Arial"/>
        </w:rPr>
        <w:t xml:space="preserve"> </w:t>
      </w:r>
      <w:r w:rsidRPr="00053BF5">
        <w:rPr>
          <w:rFonts w:ascii="Arial" w:hAnsi="Arial" w:cs="Arial"/>
        </w:rPr>
        <w:t>/przesłać Zamawiającemu)</w:t>
      </w:r>
      <w:r>
        <w:rPr>
          <w:rFonts w:ascii="Arial" w:hAnsi="Arial" w:cs="Arial"/>
        </w:rPr>
        <w:t>**</w:t>
      </w:r>
      <w:r w:rsidRPr="00053BF5">
        <w:rPr>
          <w:rFonts w:ascii="Arial" w:eastAsia="CIDFont+F3" w:hAnsi="Arial" w:cs="Arial"/>
        </w:rPr>
        <w:t>:</w:t>
      </w:r>
    </w:p>
    <w:p w14:paraId="6922816B" w14:textId="77777777" w:rsidR="008E2541" w:rsidRPr="00053BF5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a) </w:t>
      </w:r>
      <w:r w:rsidRPr="00053BF5">
        <w:rPr>
          <w:rFonts w:ascii="Arial" w:eastAsia="CIDFont+F3" w:hAnsi="Arial" w:cs="Arial"/>
        </w:rPr>
        <w:t>………………………………….……………………………….……………</w:t>
      </w:r>
      <w:r>
        <w:rPr>
          <w:rFonts w:ascii="Arial" w:eastAsia="CIDFont+F3" w:hAnsi="Arial" w:cs="Arial"/>
        </w:rPr>
        <w:t>…………</w:t>
      </w:r>
      <w:r w:rsidRPr="00053BF5">
        <w:rPr>
          <w:rFonts w:ascii="Arial" w:eastAsia="CIDFont+F3" w:hAnsi="Arial" w:cs="Arial"/>
        </w:rPr>
        <w:t>……………,</w:t>
      </w:r>
    </w:p>
    <w:p w14:paraId="6BCBC2EE" w14:textId="77777777" w:rsidR="008E2541" w:rsidRPr="00053BF5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b)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………………,</w:t>
      </w:r>
    </w:p>
    <w:p w14:paraId="0302153B" w14:textId="77777777" w:rsidR="008E2541" w:rsidRPr="00053BF5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hAnsi="Arial" w:cs="Arial"/>
        </w:rPr>
        <w:t xml:space="preserve">c) </w:t>
      </w:r>
      <w:r w:rsidRPr="00053BF5">
        <w:rPr>
          <w:rFonts w:ascii="Arial" w:eastAsia="CIDFont+F3" w:hAnsi="Arial" w:cs="Arial"/>
        </w:rPr>
        <w:t>…………………………………….……………………………….……………</w:t>
      </w:r>
      <w:r>
        <w:rPr>
          <w:rFonts w:ascii="Arial" w:eastAsia="CIDFont+F3" w:hAnsi="Arial" w:cs="Arial"/>
        </w:rPr>
        <w:t>………</w:t>
      </w:r>
      <w:r w:rsidRPr="00053BF5">
        <w:rPr>
          <w:rFonts w:ascii="Arial" w:eastAsia="CIDFont+F3" w:hAnsi="Arial" w:cs="Arial"/>
        </w:rPr>
        <w:t>……………,</w:t>
      </w:r>
    </w:p>
    <w:p w14:paraId="01F53A26" w14:textId="77777777" w:rsidR="008E2541" w:rsidRPr="00053BF5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>potwierdzające, że oferty został przygotowane niezależnie od siebie</w:t>
      </w:r>
      <w:r>
        <w:rPr>
          <w:rFonts w:ascii="Arial" w:eastAsia="CIDFont+F3" w:hAnsi="Arial" w:cs="Arial"/>
        </w:rPr>
        <w:t>.</w:t>
      </w:r>
    </w:p>
    <w:p w14:paraId="37C482BF" w14:textId="77777777" w:rsidR="008E2541" w:rsidRDefault="008E2541" w:rsidP="008E2541">
      <w:pPr>
        <w:spacing w:after="3" w:line="256" w:lineRule="auto"/>
        <w:ind w:left="10" w:right="333"/>
        <w:jc w:val="right"/>
        <w:rPr>
          <w:b/>
        </w:rPr>
      </w:pPr>
    </w:p>
    <w:p w14:paraId="08D8BA0B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D65EFF7" w14:textId="77777777" w:rsidR="008E2541" w:rsidRDefault="008E2541" w:rsidP="008E2541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AB3CADE" w14:textId="77777777" w:rsidR="008E2541" w:rsidRPr="00520F90" w:rsidRDefault="008E2541" w:rsidP="008E2541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E7A9577" w14:textId="77777777" w:rsidR="008E2541" w:rsidRPr="00C95DB3" w:rsidRDefault="008E2541" w:rsidP="008E2541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FC4E8DE" w14:textId="77777777" w:rsidR="008E2541" w:rsidRPr="00C95DB3" w:rsidRDefault="008E2541" w:rsidP="008E2541">
      <w:pPr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bCs/>
          <w:i/>
          <w:iCs/>
          <w:color w:val="000000"/>
          <w:sz w:val="16"/>
          <w:szCs w:val="16"/>
          <w:lang w:eastAsia="pl-PL"/>
        </w:rPr>
        <w:t xml:space="preserve">* </w:t>
      </w:r>
      <w:r w:rsidRPr="00C95DB3">
        <w:rPr>
          <w:rFonts w:ascii="Arial" w:eastAsia="Times New Roman" w:hAnsi="Arial" w:cs="Arial"/>
          <w:iCs/>
          <w:color w:val="000000"/>
          <w:spacing w:val="3"/>
          <w:sz w:val="16"/>
          <w:szCs w:val="16"/>
          <w:lang w:eastAsia="pl-PL"/>
        </w:rPr>
        <w:t xml:space="preserve">niepotrzebne skreślić. </w:t>
      </w:r>
    </w:p>
    <w:p w14:paraId="7026898D" w14:textId="77777777" w:rsidR="008E2541" w:rsidRPr="00C95DB3" w:rsidRDefault="008E2541" w:rsidP="008E2541">
      <w:p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**Ilekroć w ustawie z dnia 16 lutego 2007 r. </w:t>
      </w:r>
      <w:r w:rsidRPr="00C95DB3">
        <w:rPr>
          <w:rFonts w:ascii="Arial" w:eastAsia="Times New Roman" w:hAnsi="Arial" w:cs="Arial"/>
          <w:i/>
          <w:sz w:val="16"/>
          <w:szCs w:val="16"/>
          <w:lang w:eastAsia="pl-PL"/>
        </w:rPr>
        <w:t>o ochronie konkurencji i konsumentów</w:t>
      </w:r>
      <w:r w:rsidRPr="00C95DB3">
        <w:rPr>
          <w:rFonts w:ascii="Arial" w:eastAsia="Times New Roman" w:hAnsi="Arial" w:cs="Arial"/>
          <w:bCs/>
          <w:color w:val="000000"/>
          <w:sz w:val="16"/>
          <w:szCs w:val="16"/>
          <w:lang w:eastAsia="pl-PL"/>
        </w:rPr>
        <w:t xml:space="preserve"> 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jest mowa o grupie kapitałowej - rozumie się przez to wszystkich przedsiębiorców, którzy są kontrolowani w sposób bezpośredni lub pośredni przez jednego przedsiębiorcę, w tym również tego przedsiębiorcę.</w:t>
      </w:r>
    </w:p>
    <w:p w14:paraId="1177DEA3" w14:textId="77777777" w:rsidR="008E2541" w:rsidRDefault="008E2541" w:rsidP="008E254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EA4C2CB" w14:textId="77777777" w:rsidR="008E2541" w:rsidRPr="00C95DB3" w:rsidRDefault="008E2541" w:rsidP="008E254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W przypadku Wykonawców wspólnie ubiegających się o zamówienie ( konsorcjum) </w:t>
      </w:r>
      <w:r w:rsidRPr="00C95DB3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lub w przypadku  spółki cywilnej</w:t>
      </w:r>
      <w:r w:rsidRPr="00C95DB3">
        <w:rPr>
          <w:rFonts w:ascii="Arial" w:eastAsia="Times New Roman" w:hAnsi="Arial" w:cs="Arial"/>
          <w:sz w:val="16"/>
          <w:szCs w:val="16"/>
          <w:lang w:eastAsia="pl-PL"/>
        </w:rPr>
        <w:t xml:space="preserve"> )powyższy dokument składa każdy z partnerów konsorcjum w imieniu swojej firmy lub każdy ze wspólników spółki cywilnej we własnym imieniu.</w:t>
      </w:r>
    </w:p>
    <w:p w14:paraId="51D1CCB2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8A6B887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2F021A84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EBFFD03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265A4BBC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491BB8AA" w14:textId="77777777" w:rsidR="008E2541" w:rsidRDefault="008E2541" w:rsidP="005914C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788382F" w14:textId="77777777" w:rsidR="008E2541" w:rsidRDefault="008E2541" w:rsidP="008E2541">
      <w:pPr>
        <w:spacing w:after="0" w:line="240" w:lineRule="auto"/>
        <w:jc w:val="right"/>
        <w:rPr>
          <w:rFonts w:ascii="Arial" w:hAnsi="Arial" w:cs="Arial"/>
        </w:rPr>
      </w:pPr>
    </w:p>
    <w:p w14:paraId="4FE04887" w14:textId="77777777" w:rsidR="008E2541" w:rsidRDefault="008E2541" w:rsidP="008E2541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9A6756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5</w:t>
      </w:r>
    </w:p>
    <w:p w14:paraId="6A4B3AA2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63153FA7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4137CB99" w14:textId="77777777" w:rsidR="008E2541" w:rsidRPr="00053BF5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14:paraId="148A95EF" w14:textId="77777777" w:rsidR="008E2541" w:rsidRPr="00053BF5" w:rsidRDefault="008E2541" w:rsidP="008E254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M</w:t>
      </w:r>
      <w:r w:rsidRPr="00053BF5">
        <w:rPr>
          <w:rFonts w:ascii="Arial" w:eastAsia="CIDFont+F3" w:hAnsi="Arial" w:cs="Arial"/>
        </w:rPr>
        <w:t>iejscowość, data</w:t>
      </w:r>
    </w:p>
    <w:p w14:paraId="23A6B423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4D59730A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392A27EA" w14:textId="77777777" w:rsidR="005914CC" w:rsidRDefault="005914CC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214A1241" w14:textId="77777777" w:rsidR="005914CC" w:rsidRDefault="005914CC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31AAFDB6" w14:textId="77777777" w:rsidR="005914CC" w:rsidRDefault="005914CC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07D40E81" w14:textId="77777777" w:rsidR="005914CC" w:rsidRDefault="005914CC" w:rsidP="008E254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5E121225" w14:textId="77777777" w:rsidR="005914CC" w:rsidRPr="002F2EEB" w:rsidRDefault="005914CC" w:rsidP="005914CC">
      <w:pPr>
        <w:tabs>
          <w:tab w:val="left" w:pos="8505"/>
        </w:tabs>
        <w:spacing w:after="3" w:line="256" w:lineRule="auto"/>
        <w:ind w:left="10" w:right="1"/>
        <w:jc w:val="both"/>
        <w:rPr>
          <w:rFonts w:ascii="Arial" w:eastAsia="TimesNewRoman" w:hAnsi="Arial" w:cs="Arial"/>
          <w:b/>
        </w:rPr>
      </w:pPr>
      <w:r w:rsidRPr="00494D92">
        <w:rPr>
          <w:rFonts w:ascii="Arial" w:hAnsi="Arial" w:cs="Arial"/>
          <w:b/>
        </w:rPr>
        <w:t>W</w:t>
      </w:r>
      <w:r w:rsidRPr="00494D92">
        <w:rPr>
          <w:rFonts w:ascii="Arial" w:eastAsia="TimesNewRoman" w:hAnsi="Arial" w:cs="Arial"/>
          <w:b/>
        </w:rPr>
        <w:t xml:space="preserve">ykazu </w:t>
      </w:r>
      <w:r>
        <w:rPr>
          <w:rFonts w:ascii="Arial" w:eastAsia="TimesNewRoman" w:hAnsi="Arial" w:cs="Arial"/>
          <w:b/>
        </w:rPr>
        <w:t>usług</w:t>
      </w:r>
      <w:r w:rsidRPr="00494D92">
        <w:rPr>
          <w:rFonts w:ascii="Arial" w:eastAsia="TimesNewRoman" w:hAnsi="Arial" w:cs="Arial"/>
          <w:b/>
        </w:rPr>
        <w:t xml:space="preserve"> </w:t>
      </w:r>
      <w:r>
        <w:rPr>
          <w:rFonts w:ascii="Arial" w:eastAsia="TimesNewRoman" w:hAnsi="Arial" w:cs="Arial"/>
          <w:b/>
        </w:rPr>
        <w:t>odpowiadających swoim rodzajem usługom</w:t>
      </w:r>
      <w:r w:rsidRPr="000218B5">
        <w:rPr>
          <w:rFonts w:ascii="Arial" w:eastAsia="TimesNewRoman" w:hAnsi="Arial" w:cs="Arial"/>
          <w:b/>
        </w:rPr>
        <w:t>, które s</w:t>
      </w:r>
      <w:r w:rsidRPr="000218B5">
        <w:rPr>
          <w:rFonts w:ascii="Arial" w:hAnsi="Arial" w:cs="Arial"/>
          <w:b/>
        </w:rPr>
        <w:t xml:space="preserve">tanowią </w:t>
      </w:r>
      <w:r w:rsidRPr="002F2EEB">
        <w:rPr>
          <w:rFonts w:ascii="Arial" w:hAnsi="Arial" w:cs="Arial"/>
          <w:b/>
        </w:rPr>
        <w:t xml:space="preserve">przedmiot zamówienia zgodnie z warunkiem określonym w pkt 12 </w:t>
      </w:r>
      <w:proofErr w:type="spellStart"/>
      <w:r w:rsidRPr="002F2EEB">
        <w:rPr>
          <w:rFonts w:ascii="Arial" w:hAnsi="Arial" w:cs="Arial"/>
          <w:b/>
        </w:rPr>
        <w:t>ppkt</w:t>
      </w:r>
      <w:proofErr w:type="spellEnd"/>
      <w:r w:rsidRPr="002F2EEB">
        <w:rPr>
          <w:rFonts w:ascii="Arial" w:hAnsi="Arial" w:cs="Arial"/>
          <w:b/>
        </w:rPr>
        <w:t xml:space="preserve"> 4) 4.1) SWZ, zrealizowanych w okresie ostatnich </w:t>
      </w:r>
      <w:r>
        <w:rPr>
          <w:rFonts w:ascii="Arial" w:hAnsi="Arial" w:cs="Arial"/>
          <w:b/>
        </w:rPr>
        <w:t>trzech</w:t>
      </w:r>
      <w:r w:rsidRPr="002F2EEB">
        <w:rPr>
          <w:rFonts w:ascii="Arial" w:hAnsi="Arial" w:cs="Arial"/>
          <w:b/>
        </w:rPr>
        <w:t xml:space="preserve"> lat, w którym upływa termin składania ofert </w:t>
      </w:r>
      <w:r w:rsidRPr="002F2EEB">
        <w:rPr>
          <w:rFonts w:ascii="Arial" w:eastAsia="TimesNewRoman" w:hAnsi="Arial" w:cs="Arial"/>
          <w:b/>
        </w:rPr>
        <w:t>wraz z podaniem ich rodzaju, wartości, daty i miejsca wykonania or</w:t>
      </w:r>
      <w:r>
        <w:rPr>
          <w:rFonts w:ascii="Arial" w:eastAsia="TimesNewRoman" w:hAnsi="Arial" w:cs="Arial"/>
          <w:b/>
        </w:rPr>
        <w:t>az podmiotów, na rzecz których usługi</w:t>
      </w:r>
      <w:r w:rsidRPr="002F2EEB">
        <w:rPr>
          <w:rFonts w:ascii="Arial" w:eastAsia="TimesNewRoman" w:hAnsi="Arial" w:cs="Arial"/>
          <w:b/>
        </w:rPr>
        <w:t xml:space="preserve"> te zostały wykonane.</w:t>
      </w:r>
    </w:p>
    <w:p w14:paraId="764EFF76" w14:textId="77777777" w:rsidR="005914CC" w:rsidRDefault="005914CC" w:rsidP="005914CC">
      <w:pPr>
        <w:tabs>
          <w:tab w:val="left" w:pos="8505"/>
        </w:tabs>
        <w:spacing w:after="3" w:line="256" w:lineRule="auto"/>
        <w:ind w:left="10" w:right="1"/>
        <w:jc w:val="both"/>
        <w:rPr>
          <w:rFonts w:ascii="Arial" w:eastAsia="TimesNewRoman" w:hAnsi="Arial" w:cs="Arial"/>
          <w:b/>
        </w:rPr>
      </w:pPr>
      <w:r>
        <w:rPr>
          <w:rFonts w:ascii="Arial" w:eastAsia="TimesNewRoman" w:hAnsi="Arial" w:cs="Arial"/>
          <w:b/>
        </w:rPr>
        <w:t xml:space="preserve">Wykazane usługi muszą być poparte dowodami potwierdzającymi, </w:t>
      </w:r>
      <w:r>
        <w:rPr>
          <w:rFonts w:ascii="Arial" w:eastAsia="TimesNewRoman" w:hAnsi="Arial" w:cs="Arial"/>
          <w:b/>
        </w:rPr>
        <w:br/>
        <w:t>że zostały wykonane w sposób należyty oraz potwierdzać spełnianie warunku.</w:t>
      </w:r>
    </w:p>
    <w:p w14:paraId="4FAB52E5" w14:textId="77777777" w:rsidR="005914CC" w:rsidRDefault="005914CC" w:rsidP="005914CC">
      <w:pPr>
        <w:tabs>
          <w:tab w:val="left" w:pos="8505"/>
        </w:tabs>
        <w:spacing w:after="0" w:line="256" w:lineRule="auto"/>
        <w:ind w:right="1"/>
        <w:jc w:val="center"/>
        <w:rPr>
          <w:rFonts w:ascii="Arial" w:hAnsi="Arial" w:cs="Arial"/>
        </w:rPr>
      </w:pPr>
      <w:r w:rsidRPr="00526CAA">
        <w:rPr>
          <w:rFonts w:ascii="Arial" w:hAnsi="Arial" w:cs="Arial"/>
        </w:rPr>
        <w:t>(składane na wezwanie)</w:t>
      </w:r>
    </w:p>
    <w:p w14:paraId="7A97ECEF" w14:textId="77777777" w:rsidR="005914CC" w:rsidRPr="00526CAA" w:rsidRDefault="005914CC" w:rsidP="005914CC">
      <w:pPr>
        <w:spacing w:after="0" w:line="256" w:lineRule="auto"/>
        <w:jc w:val="center"/>
        <w:rPr>
          <w:rFonts w:ascii="Arial" w:hAnsi="Arial" w:cs="Arial"/>
        </w:rPr>
      </w:pPr>
    </w:p>
    <w:tbl>
      <w:tblPr>
        <w:tblStyle w:val="TableGrid"/>
        <w:tblW w:w="9556" w:type="dxa"/>
        <w:tblInd w:w="-284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20" w:type="dxa"/>
          <w:left w:w="60" w:type="dxa"/>
          <w:right w:w="29" w:type="dxa"/>
        </w:tblCellMar>
        <w:tblLook w:val="04A0" w:firstRow="1" w:lastRow="0" w:firstColumn="1" w:lastColumn="0" w:noHBand="0" w:noVBand="1"/>
      </w:tblPr>
      <w:tblGrid>
        <w:gridCol w:w="409"/>
        <w:gridCol w:w="1555"/>
        <w:gridCol w:w="1803"/>
        <w:gridCol w:w="2309"/>
        <w:gridCol w:w="2021"/>
        <w:gridCol w:w="1459"/>
      </w:tblGrid>
      <w:tr w:rsidR="005914CC" w14:paraId="1DA2CE72" w14:textId="77777777" w:rsidTr="001A6C34">
        <w:trPr>
          <w:trHeight w:val="809"/>
        </w:trPr>
        <w:tc>
          <w:tcPr>
            <w:tcW w:w="4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3169938C" w14:textId="77777777" w:rsidR="005914CC" w:rsidRDefault="005914CC" w:rsidP="001A6C34">
            <w:pPr>
              <w:spacing w:line="25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Lp. </w:t>
            </w:r>
          </w:p>
        </w:tc>
        <w:tc>
          <w:tcPr>
            <w:tcW w:w="1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3A4E2C1D" w14:textId="77777777" w:rsidR="005914CC" w:rsidRDefault="005914CC" w:rsidP="001A6C34">
            <w:pPr>
              <w:spacing w:line="256" w:lineRule="auto"/>
              <w:ind w:right="41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Nazwa </w:t>
            </w:r>
          </w:p>
          <w:p w14:paraId="63FF2E99" w14:textId="77777777" w:rsidR="005914CC" w:rsidRDefault="005914CC" w:rsidP="001A6C34">
            <w:pPr>
              <w:spacing w:line="25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i lokalizacja zadania </w:t>
            </w:r>
          </w:p>
        </w:tc>
        <w:tc>
          <w:tcPr>
            <w:tcW w:w="18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64BD363C" w14:textId="77777777" w:rsidR="007D6358" w:rsidRDefault="005914CC" w:rsidP="001A6C3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Zakres opracowanej dokumentacji</w:t>
            </w:r>
          </w:p>
          <w:p w14:paraId="4FAB8A29" w14:textId="7010EBDC" w:rsidR="005914CC" w:rsidRDefault="007D6358" w:rsidP="001A6C34">
            <w:pPr>
              <w:spacing w:line="25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w tym długość dróg/sieci</w:t>
            </w:r>
            <w:r w:rsidR="005914CC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23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02E013ED" w14:textId="77777777" w:rsidR="005914CC" w:rsidRDefault="005914CC" w:rsidP="001A6C34">
            <w:pPr>
              <w:spacing w:line="276" w:lineRule="auto"/>
              <w:ind w:left="190" w:right="235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Termin rozpoczęcia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br/>
              <w:t xml:space="preserve">i zakończenia realizacji </w:t>
            </w:r>
          </w:p>
          <w:p w14:paraId="69691415" w14:textId="77777777" w:rsidR="005914CC" w:rsidRDefault="005914CC" w:rsidP="001A6C34">
            <w:pPr>
              <w:spacing w:line="256" w:lineRule="auto"/>
              <w:ind w:right="46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usług</w:t>
            </w:r>
          </w:p>
        </w:tc>
        <w:tc>
          <w:tcPr>
            <w:tcW w:w="2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7F34512E" w14:textId="77777777" w:rsidR="005914CC" w:rsidRDefault="005914CC" w:rsidP="001A6C34">
            <w:pPr>
              <w:spacing w:line="278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Wartość brutto zrealizowanych usług</w:t>
            </w:r>
          </w:p>
          <w:p w14:paraId="151B439B" w14:textId="77777777" w:rsidR="005914CC" w:rsidRDefault="005914CC" w:rsidP="001A6C34">
            <w:pPr>
              <w:spacing w:line="256" w:lineRule="auto"/>
              <w:ind w:right="1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4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51FD4861" w14:textId="77777777" w:rsidR="005914CC" w:rsidRDefault="005914CC" w:rsidP="001A6C34">
            <w:pPr>
              <w:spacing w:line="256" w:lineRule="auto"/>
              <w:ind w:right="44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Zamawiający </w:t>
            </w:r>
          </w:p>
          <w:p w14:paraId="7CCE9E7B" w14:textId="77777777" w:rsidR="005914CC" w:rsidRDefault="005914CC" w:rsidP="001A6C34">
            <w:pPr>
              <w:spacing w:line="256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(nazwa, adres, telefon) </w:t>
            </w:r>
          </w:p>
        </w:tc>
      </w:tr>
      <w:tr w:rsidR="005914CC" w14:paraId="1BC02103" w14:textId="77777777" w:rsidTr="001A6C34">
        <w:trPr>
          <w:trHeight w:val="4507"/>
        </w:trPr>
        <w:tc>
          <w:tcPr>
            <w:tcW w:w="4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09D6A556" w14:textId="77777777" w:rsidR="005914CC" w:rsidRDefault="005914CC" w:rsidP="001A6C34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Verdana" w:eastAsia="Verdana" w:hAnsi="Verdana" w:cs="Verdana"/>
                <w:b/>
                <w:sz w:val="20"/>
              </w:rPr>
              <w:t xml:space="preserve"> </w:t>
            </w:r>
          </w:p>
        </w:tc>
        <w:tc>
          <w:tcPr>
            <w:tcW w:w="15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0A919762" w14:textId="77777777" w:rsidR="005914CC" w:rsidRDefault="005914CC" w:rsidP="001A6C34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  <w:tc>
          <w:tcPr>
            <w:tcW w:w="18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0E69347D" w14:textId="77777777" w:rsidR="005914CC" w:rsidRDefault="005914CC" w:rsidP="001A6C34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</w:tc>
        <w:tc>
          <w:tcPr>
            <w:tcW w:w="23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750F677D" w14:textId="77777777" w:rsidR="005914CC" w:rsidRDefault="005914CC" w:rsidP="001A6C34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  <w:tc>
          <w:tcPr>
            <w:tcW w:w="2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6B021C92" w14:textId="77777777" w:rsidR="005914CC" w:rsidRDefault="005914CC" w:rsidP="001A6C34">
            <w:pPr>
              <w:spacing w:line="25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</w:tc>
        <w:tc>
          <w:tcPr>
            <w:tcW w:w="14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hideMark/>
          </w:tcPr>
          <w:p w14:paraId="4B0EF81C" w14:textId="77777777" w:rsidR="005914CC" w:rsidRDefault="005914CC" w:rsidP="001A6C34">
            <w:pPr>
              <w:spacing w:after="103" w:line="256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85139BE" w14:textId="77777777" w:rsidR="005914CC" w:rsidRDefault="005914CC" w:rsidP="001A6C34">
            <w:pPr>
              <w:spacing w:after="103" w:line="256" w:lineRule="auto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7F20F341" w14:textId="77777777" w:rsidR="005914CC" w:rsidRDefault="005914CC" w:rsidP="001A6C34">
            <w:pPr>
              <w:spacing w:after="103" w:line="256" w:lineRule="auto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E20FE86" w14:textId="77777777" w:rsidR="005914CC" w:rsidRDefault="005914CC" w:rsidP="001A6C34">
            <w:pPr>
              <w:spacing w:after="103" w:line="256" w:lineRule="auto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42D12289" w14:textId="77777777" w:rsidR="005914CC" w:rsidRDefault="005914CC" w:rsidP="001A6C34">
            <w:pPr>
              <w:spacing w:after="103" w:line="256" w:lineRule="auto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C26C306" w14:textId="77777777" w:rsidR="005914CC" w:rsidRDefault="005914CC" w:rsidP="001A6C34">
            <w:pPr>
              <w:spacing w:after="103" w:line="256" w:lineRule="auto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2614B48B" w14:textId="77777777" w:rsidR="005914CC" w:rsidRDefault="005914CC" w:rsidP="001A6C34">
            <w:pPr>
              <w:spacing w:after="103" w:line="256" w:lineRule="auto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035EF99D" w14:textId="77777777" w:rsidR="005914CC" w:rsidRDefault="005914CC" w:rsidP="001A6C34">
            <w:pPr>
              <w:spacing w:after="103" w:line="256" w:lineRule="auto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D9AA997" w14:textId="77777777" w:rsidR="005914CC" w:rsidRDefault="005914CC" w:rsidP="001A6C34">
            <w:pPr>
              <w:spacing w:after="103" w:line="256" w:lineRule="auto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6168F07A" w14:textId="77777777" w:rsidR="005914CC" w:rsidRDefault="005914CC" w:rsidP="001A6C34">
            <w:pPr>
              <w:spacing w:after="103" w:line="256" w:lineRule="auto"/>
            </w:pPr>
            <w:r>
              <w:rPr>
                <w:rFonts w:ascii="Verdana" w:eastAsia="Verdana" w:hAnsi="Verdana" w:cs="Verdana"/>
                <w:sz w:val="20"/>
              </w:rPr>
              <w:t xml:space="preserve"> </w:t>
            </w:r>
          </w:p>
          <w:p w14:paraId="11DE6472" w14:textId="77777777" w:rsidR="005914CC" w:rsidRPr="009D7C0E" w:rsidRDefault="005914CC" w:rsidP="001A6C34">
            <w:pPr>
              <w:spacing w:after="101" w:line="256" w:lineRule="auto"/>
            </w:pPr>
          </w:p>
        </w:tc>
      </w:tr>
    </w:tbl>
    <w:p w14:paraId="34BF4163" w14:textId="77777777" w:rsidR="005914CC" w:rsidRPr="002E0BF6" w:rsidRDefault="005914CC" w:rsidP="005914CC">
      <w:pPr>
        <w:spacing w:after="0" w:line="240" w:lineRule="auto"/>
        <w:jc w:val="both"/>
        <w:rPr>
          <w:rFonts w:ascii="Arial" w:hAnsi="Arial" w:cs="Arial"/>
        </w:rPr>
      </w:pPr>
      <w:r w:rsidRPr="002E0BF6">
        <w:rPr>
          <w:rFonts w:ascii="Arial" w:hAnsi="Arial" w:cs="Arial"/>
        </w:rPr>
        <w:t xml:space="preserve">UWAGA: </w:t>
      </w:r>
    </w:p>
    <w:p w14:paraId="283C4FE1" w14:textId="77777777" w:rsidR="005914CC" w:rsidRPr="000A4FC3" w:rsidRDefault="005914CC" w:rsidP="005914CC">
      <w:pPr>
        <w:jc w:val="both"/>
        <w:rPr>
          <w:rFonts w:ascii="Arial" w:hAnsi="Arial" w:cs="Arial"/>
        </w:rPr>
      </w:pPr>
      <w:r w:rsidRPr="000A4FC3">
        <w:rPr>
          <w:rFonts w:ascii="Arial" w:hAnsi="Arial" w:cs="Arial"/>
        </w:rPr>
        <w:t xml:space="preserve">W przypadku, gdy przedstawiona w wykazie wykonanych </w:t>
      </w:r>
      <w:r>
        <w:rPr>
          <w:rFonts w:ascii="Arial" w:hAnsi="Arial" w:cs="Arial"/>
        </w:rPr>
        <w:t>usług usługa</w:t>
      </w:r>
      <w:r w:rsidRPr="000A4FC3">
        <w:rPr>
          <w:rFonts w:ascii="Arial" w:hAnsi="Arial" w:cs="Arial"/>
        </w:rPr>
        <w:t>, obejmuje</w:t>
      </w:r>
      <w:r>
        <w:rPr>
          <w:rFonts w:ascii="Arial" w:hAnsi="Arial" w:cs="Arial"/>
        </w:rPr>
        <w:t xml:space="preserve"> szerszy zakres prac, niż usługa</w:t>
      </w:r>
      <w:r w:rsidRPr="000A4FC3">
        <w:rPr>
          <w:rFonts w:ascii="Arial" w:hAnsi="Arial" w:cs="Arial"/>
        </w:rPr>
        <w:t xml:space="preserve"> określona w warunku – pkt 12 </w:t>
      </w:r>
      <w:proofErr w:type="spellStart"/>
      <w:r w:rsidRPr="000A4FC3">
        <w:rPr>
          <w:rFonts w:ascii="Arial" w:hAnsi="Arial" w:cs="Arial"/>
        </w:rPr>
        <w:t>ppkt</w:t>
      </w:r>
      <w:proofErr w:type="spellEnd"/>
      <w:r w:rsidRPr="000A4FC3">
        <w:rPr>
          <w:rFonts w:ascii="Arial" w:hAnsi="Arial" w:cs="Arial"/>
        </w:rPr>
        <w:t xml:space="preserve"> 4) 4.1) SWZ, </w:t>
      </w:r>
      <w:r>
        <w:rPr>
          <w:rFonts w:ascii="Arial" w:hAnsi="Arial" w:cs="Arial"/>
        </w:rPr>
        <w:br/>
      </w:r>
      <w:r w:rsidRPr="000A4FC3">
        <w:rPr>
          <w:rFonts w:ascii="Arial" w:hAnsi="Arial" w:cs="Arial"/>
        </w:rPr>
        <w:t xml:space="preserve">wymaga się od Wykonawcy jednoznacznego określenia w ww. dokumencie wartości </w:t>
      </w:r>
      <w:r>
        <w:rPr>
          <w:rFonts w:ascii="Arial" w:hAnsi="Arial" w:cs="Arial"/>
        </w:rPr>
        <w:t xml:space="preserve">usług </w:t>
      </w:r>
      <w:r w:rsidRPr="000A4FC3">
        <w:rPr>
          <w:rFonts w:ascii="Arial" w:hAnsi="Arial" w:cs="Arial"/>
        </w:rPr>
        <w:t xml:space="preserve">związanych z </w:t>
      </w:r>
      <w:r>
        <w:rPr>
          <w:rFonts w:ascii="Arial" w:hAnsi="Arial" w:cs="Arial"/>
        </w:rPr>
        <w:t>usługą</w:t>
      </w:r>
      <w:r w:rsidRPr="000A4F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(o ile dotyczy) </w:t>
      </w:r>
      <w:r w:rsidRPr="000A4FC3">
        <w:rPr>
          <w:rFonts w:ascii="Arial" w:hAnsi="Arial" w:cs="Arial"/>
        </w:rPr>
        <w:t xml:space="preserve">wymaganą na potwierdzenie spełnienia warunku pkt 12 </w:t>
      </w:r>
      <w:proofErr w:type="spellStart"/>
      <w:r w:rsidRPr="000A4FC3">
        <w:rPr>
          <w:rFonts w:ascii="Arial" w:hAnsi="Arial" w:cs="Arial"/>
        </w:rPr>
        <w:t>ppkt</w:t>
      </w:r>
      <w:proofErr w:type="spellEnd"/>
      <w:r w:rsidRPr="000A4FC3">
        <w:rPr>
          <w:rFonts w:ascii="Arial" w:hAnsi="Arial" w:cs="Arial"/>
        </w:rPr>
        <w:t xml:space="preserve"> 4) 4.1) SWZ</w:t>
      </w:r>
      <w:r>
        <w:rPr>
          <w:rFonts w:ascii="Arial" w:hAnsi="Arial" w:cs="Arial"/>
        </w:rPr>
        <w:t>.</w:t>
      </w:r>
    </w:p>
    <w:p w14:paraId="2CD12735" w14:textId="77777777" w:rsidR="005914CC" w:rsidRDefault="005914CC" w:rsidP="005914C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ED9E621" w14:textId="77777777" w:rsidR="005914CC" w:rsidRPr="00520F90" w:rsidRDefault="005914CC" w:rsidP="005914C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CE824A9" w14:textId="77777777" w:rsidR="008E2541" w:rsidRPr="00706856" w:rsidRDefault="008E2541" w:rsidP="008E25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70D3595C" w14:textId="77777777" w:rsidR="008E2541" w:rsidRPr="00F92AFD" w:rsidRDefault="008E2541" w:rsidP="008E25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Z</w:t>
      </w:r>
      <w:r w:rsidRPr="009A6756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6</w:t>
      </w:r>
    </w:p>
    <w:p w14:paraId="771819D3" w14:textId="77777777" w:rsidR="008E2541" w:rsidRPr="00053BF5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053BF5">
        <w:rPr>
          <w:rFonts w:ascii="Arial" w:eastAsia="CIDFont+F3" w:hAnsi="Arial" w:cs="Arial"/>
        </w:rPr>
        <w:t xml:space="preserve">....................................... </w:t>
      </w:r>
      <w:r>
        <w:rPr>
          <w:rFonts w:ascii="Arial" w:eastAsia="CIDFont+F3" w:hAnsi="Arial" w:cs="Arial"/>
        </w:rPr>
        <w:t xml:space="preserve">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 w:rsidRPr="00053BF5">
        <w:rPr>
          <w:rFonts w:ascii="Arial" w:eastAsia="CIDFont+F3" w:hAnsi="Arial" w:cs="Arial"/>
        </w:rPr>
        <w:t>……....................................</w:t>
      </w:r>
    </w:p>
    <w:p w14:paraId="72A3BA25" w14:textId="77777777" w:rsidR="008E2541" w:rsidRPr="00053BF5" w:rsidRDefault="008E2541" w:rsidP="008E254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eastAsia="CIDFont+F3" w:hAnsi="Arial" w:cs="Arial"/>
        </w:rPr>
        <w:t xml:space="preserve">    N</w:t>
      </w:r>
      <w:r w:rsidRPr="00053BF5">
        <w:rPr>
          <w:rFonts w:ascii="Arial" w:eastAsia="CIDFont+F3" w:hAnsi="Arial" w:cs="Arial"/>
        </w:rPr>
        <w:t xml:space="preserve">azwa </w:t>
      </w:r>
      <w:r>
        <w:rPr>
          <w:rFonts w:ascii="Arial" w:eastAsia="CIDFont+F3" w:hAnsi="Arial" w:cs="Arial"/>
        </w:rPr>
        <w:t>W</w:t>
      </w:r>
      <w:r w:rsidRPr="00053BF5">
        <w:rPr>
          <w:rFonts w:ascii="Arial" w:eastAsia="CIDFont+F3" w:hAnsi="Arial" w:cs="Arial"/>
        </w:rPr>
        <w:t xml:space="preserve">ykonawcy </w:t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</w:r>
      <w:r>
        <w:rPr>
          <w:rFonts w:ascii="Arial" w:eastAsia="CIDFont+F3" w:hAnsi="Arial" w:cs="Arial"/>
        </w:rPr>
        <w:tab/>
        <w:t xml:space="preserve">                                        M</w:t>
      </w:r>
      <w:r w:rsidRPr="00053BF5">
        <w:rPr>
          <w:rFonts w:ascii="Arial" w:eastAsia="CIDFont+F3" w:hAnsi="Arial" w:cs="Arial"/>
        </w:rPr>
        <w:t>iejscowość, data</w:t>
      </w:r>
    </w:p>
    <w:p w14:paraId="0E291F72" w14:textId="77777777" w:rsidR="008E2541" w:rsidRDefault="008E2541" w:rsidP="008E2541">
      <w:pPr>
        <w:spacing w:after="0" w:line="256" w:lineRule="auto"/>
        <w:ind w:left="127"/>
        <w:rPr>
          <w:rFonts w:ascii="Times New Roman" w:eastAsia="Times New Roman" w:hAnsi="Times New Roman" w:cs="Times New Roman"/>
          <w:sz w:val="24"/>
        </w:rPr>
      </w:pPr>
    </w:p>
    <w:p w14:paraId="5AA81195" w14:textId="77777777" w:rsidR="008E2541" w:rsidRPr="00526CAA" w:rsidRDefault="008E2541" w:rsidP="008E2541">
      <w:pPr>
        <w:spacing w:after="0" w:line="256" w:lineRule="auto"/>
        <w:ind w:left="127"/>
        <w:jc w:val="both"/>
        <w:rPr>
          <w:rFonts w:ascii="Arial" w:eastAsia="Times New Roman" w:hAnsi="Arial" w:cs="Arial"/>
          <w:b/>
        </w:rPr>
      </w:pPr>
      <w:r w:rsidRPr="00526CAA">
        <w:rPr>
          <w:rFonts w:ascii="Arial" w:eastAsia="Times New Roman" w:hAnsi="Arial" w:cs="Arial"/>
          <w:b/>
        </w:rPr>
        <w:t xml:space="preserve">Wykaz osób skierowanych przez Wykonawcę do realizacji zamówienia publicznego, o kwalifikacjach określonych w </w:t>
      </w:r>
      <w:proofErr w:type="spellStart"/>
      <w:r w:rsidRPr="002F2EEB">
        <w:rPr>
          <w:rFonts w:ascii="Arial" w:hAnsi="Arial" w:cs="Arial"/>
          <w:b/>
        </w:rPr>
        <w:t>w</w:t>
      </w:r>
      <w:proofErr w:type="spellEnd"/>
      <w:r w:rsidRPr="002F2EEB">
        <w:rPr>
          <w:rFonts w:ascii="Arial" w:hAnsi="Arial" w:cs="Arial"/>
          <w:b/>
        </w:rPr>
        <w:t xml:space="preserve"> pkt 12 </w:t>
      </w:r>
      <w:proofErr w:type="spellStart"/>
      <w:r w:rsidRPr="002F2EEB">
        <w:rPr>
          <w:rFonts w:ascii="Arial" w:hAnsi="Arial" w:cs="Arial"/>
          <w:b/>
        </w:rPr>
        <w:t>ppkt</w:t>
      </w:r>
      <w:proofErr w:type="spellEnd"/>
      <w:r w:rsidRPr="002F2EEB">
        <w:rPr>
          <w:rFonts w:ascii="Arial" w:hAnsi="Arial" w:cs="Arial"/>
          <w:b/>
        </w:rPr>
        <w:t xml:space="preserve"> 4) 4.</w:t>
      </w:r>
      <w:r>
        <w:rPr>
          <w:rFonts w:ascii="Arial" w:hAnsi="Arial" w:cs="Arial"/>
          <w:b/>
        </w:rPr>
        <w:t>2</w:t>
      </w:r>
      <w:r w:rsidRPr="002F2EEB">
        <w:rPr>
          <w:rFonts w:ascii="Arial" w:hAnsi="Arial" w:cs="Arial"/>
          <w:b/>
        </w:rPr>
        <w:t>) SWZ</w:t>
      </w:r>
      <w:r w:rsidRPr="00526CAA">
        <w:rPr>
          <w:rFonts w:ascii="Arial" w:eastAsia="Times New Roman" w:hAnsi="Arial" w:cs="Arial"/>
          <w:b/>
        </w:rPr>
        <w:t>.</w:t>
      </w:r>
    </w:p>
    <w:p w14:paraId="7CB771AB" w14:textId="77777777" w:rsidR="008E2541" w:rsidRDefault="008E2541" w:rsidP="008E2541">
      <w:pPr>
        <w:spacing w:after="0" w:line="256" w:lineRule="auto"/>
        <w:jc w:val="center"/>
        <w:rPr>
          <w:rFonts w:ascii="Arial" w:hAnsi="Arial" w:cs="Arial"/>
        </w:rPr>
      </w:pPr>
      <w:r w:rsidRPr="00526CAA">
        <w:rPr>
          <w:rFonts w:ascii="Arial" w:hAnsi="Arial" w:cs="Arial"/>
        </w:rPr>
        <w:t>(składane na wezwanie)</w:t>
      </w:r>
    </w:p>
    <w:p w14:paraId="2490A695" w14:textId="77777777" w:rsidR="008E2541" w:rsidRDefault="008E2541" w:rsidP="008E2541">
      <w:pPr>
        <w:spacing w:after="138" w:line="256" w:lineRule="auto"/>
        <w:ind w:right="1420"/>
        <w:jc w:val="center"/>
        <w:rPr>
          <w:rFonts w:ascii="Arial" w:eastAsia="Times New Roman" w:hAnsi="Arial" w:cs="Arial"/>
          <w:b/>
        </w:rPr>
      </w:pPr>
    </w:p>
    <w:p w14:paraId="5C536689" w14:textId="77777777" w:rsidR="008E2541" w:rsidRPr="00526CAA" w:rsidRDefault="008E2541" w:rsidP="008E2541">
      <w:pPr>
        <w:jc w:val="center"/>
        <w:rPr>
          <w:rFonts w:ascii="Arial" w:hAnsi="Arial" w:cs="Arial"/>
          <w:b/>
        </w:rPr>
      </w:pPr>
      <w:r w:rsidRPr="00526CAA">
        <w:rPr>
          <w:rFonts w:ascii="Arial" w:hAnsi="Arial" w:cs="Arial"/>
          <w:b/>
        </w:rPr>
        <w:t>OŚWIADCZAM(Y), ŻE:</w:t>
      </w:r>
    </w:p>
    <w:p w14:paraId="06918FC2" w14:textId="77777777" w:rsidR="008E2541" w:rsidRPr="00526CAA" w:rsidRDefault="008E2541" w:rsidP="008E2541">
      <w:pPr>
        <w:spacing w:after="0" w:line="256" w:lineRule="auto"/>
        <w:ind w:left="10"/>
        <w:rPr>
          <w:rFonts w:ascii="Arial" w:hAnsi="Arial" w:cs="Arial"/>
        </w:rPr>
      </w:pPr>
      <w:r w:rsidRPr="00526CAA">
        <w:rPr>
          <w:rFonts w:ascii="Arial" w:eastAsia="Times New Roman" w:hAnsi="Arial" w:cs="Arial"/>
        </w:rPr>
        <w:t xml:space="preserve">Zamówienie niniejsze wykonywać będą następujące osoby: </w:t>
      </w:r>
    </w:p>
    <w:tbl>
      <w:tblPr>
        <w:tblStyle w:val="TableGrid"/>
        <w:tblW w:w="9470" w:type="dxa"/>
        <w:tblInd w:w="-20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7" w:type="dxa"/>
          <w:left w:w="62" w:type="dxa"/>
          <w:right w:w="35" w:type="dxa"/>
        </w:tblCellMar>
        <w:tblLook w:val="04A0" w:firstRow="1" w:lastRow="0" w:firstColumn="1" w:lastColumn="0" w:noHBand="0" w:noVBand="1"/>
      </w:tblPr>
      <w:tblGrid>
        <w:gridCol w:w="590"/>
        <w:gridCol w:w="1838"/>
        <w:gridCol w:w="2072"/>
        <w:gridCol w:w="1620"/>
        <w:gridCol w:w="1676"/>
        <w:gridCol w:w="1674"/>
      </w:tblGrid>
      <w:tr w:rsidR="008E2541" w:rsidRPr="00526CAA" w14:paraId="59DC1E72" w14:textId="77777777" w:rsidTr="00166431">
        <w:trPr>
          <w:trHeight w:val="1049"/>
        </w:trPr>
        <w:tc>
          <w:tcPr>
            <w:tcW w:w="5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944ADDE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CA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ACECD73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CAA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0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AACB0A2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CAA">
              <w:rPr>
                <w:rFonts w:ascii="Arial" w:hAnsi="Arial" w:cs="Arial"/>
                <w:b/>
                <w:sz w:val="20"/>
                <w:szCs w:val="20"/>
              </w:rPr>
              <w:t xml:space="preserve">Pełniona funkcja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26CAA">
              <w:rPr>
                <w:rFonts w:ascii="Arial" w:hAnsi="Arial" w:cs="Arial"/>
                <w:b/>
                <w:sz w:val="20"/>
                <w:szCs w:val="20"/>
              </w:rPr>
              <w:t>w przedmiotowym zamówieniu</w:t>
            </w:r>
          </w:p>
        </w:tc>
        <w:tc>
          <w:tcPr>
            <w:tcW w:w="162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011A6E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CAA">
              <w:rPr>
                <w:rFonts w:ascii="Arial" w:hAnsi="Arial" w:cs="Arial"/>
                <w:b/>
                <w:sz w:val="20"/>
                <w:szCs w:val="20"/>
              </w:rPr>
              <w:t xml:space="preserve">Specjalność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26CAA">
              <w:rPr>
                <w:rFonts w:ascii="Arial" w:hAnsi="Arial" w:cs="Arial"/>
                <w:b/>
                <w:sz w:val="20"/>
                <w:szCs w:val="20"/>
              </w:rPr>
              <w:t>i zakres uprawnień</w:t>
            </w:r>
          </w:p>
        </w:tc>
        <w:tc>
          <w:tcPr>
            <w:tcW w:w="16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B5FD72A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CAA">
              <w:rPr>
                <w:rFonts w:ascii="Arial" w:hAnsi="Arial" w:cs="Arial"/>
                <w:b/>
                <w:sz w:val="20"/>
                <w:szCs w:val="20"/>
              </w:rPr>
              <w:t>Numer uprawnień</w:t>
            </w:r>
          </w:p>
          <w:p w14:paraId="76CE1AA1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CAA">
              <w:rPr>
                <w:rFonts w:ascii="Arial" w:hAnsi="Arial" w:cs="Arial"/>
                <w:b/>
                <w:sz w:val="20"/>
                <w:szCs w:val="20"/>
              </w:rPr>
              <w:t>i nazwa organu, który je wydał</w:t>
            </w: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BE0916A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CAA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526CAA">
              <w:rPr>
                <w:rFonts w:ascii="Arial" w:hAnsi="Arial" w:cs="Arial"/>
                <w:b/>
                <w:sz w:val="20"/>
                <w:szCs w:val="20"/>
              </w:rPr>
              <w:t>o podstawie</w:t>
            </w:r>
          </w:p>
          <w:p w14:paraId="51378452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CAA">
              <w:rPr>
                <w:rFonts w:ascii="Arial" w:hAnsi="Arial" w:cs="Arial"/>
                <w:b/>
                <w:sz w:val="20"/>
                <w:szCs w:val="20"/>
              </w:rPr>
              <w:t>dysponowania osobami</w:t>
            </w:r>
          </w:p>
        </w:tc>
      </w:tr>
      <w:tr w:rsidR="008E2541" w:rsidRPr="00526CAA" w14:paraId="6C5B449D" w14:textId="77777777" w:rsidTr="00166431">
        <w:trPr>
          <w:trHeight w:val="1051"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C88E164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A3B9B55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BC2FC32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251EEB8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C3FD98A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8897507" w14:textId="77777777" w:rsidR="008E2541" w:rsidRPr="00526CAA" w:rsidRDefault="008E2541" w:rsidP="001664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26CAA">
              <w:rPr>
                <w:rFonts w:ascii="Arial" w:hAnsi="Arial" w:cs="Arial"/>
                <w:b/>
                <w:sz w:val="20"/>
                <w:szCs w:val="20"/>
              </w:rPr>
              <w:t>Własna*/ Udostępniona przez inny podmiot*</w:t>
            </w:r>
          </w:p>
        </w:tc>
      </w:tr>
      <w:tr w:rsidR="008E2541" w:rsidRPr="00526CAA" w14:paraId="4F9C772C" w14:textId="77777777" w:rsidTr="00166431">
        <w:trPr>
          <w:trHeight w:val="710"/>
        </w:trPr>
        <w:tc>
          <w:tcPr>
            <w:tcW w:w="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4642849" w14:textId="77777777" w:rsidR="008E2541" w:rsidRPr="00526CAA" w:rsidRDefault="008E2541" w:rsidP="00166431">
            <w:pPr>
              <w:spacing w:line="256" w:lineRule="auto"/>
              <w:ind w:right="33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6A25B4" w14:textId="77777777" w:rsidR="008E2541" w:rsidRPr="00526CAA" w:rsidRDefault="008E2541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3D29C47" w14:textId="385E83F0" w:rsidR="008E2541" w:rsidRPr="008E2541" w:rsidRDefault="008E2541" w:rsidP="00AE1F66">
            <w:pPr>
              <w:spacing w:after="103" w:line="25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C1FE8C" w14:textId="77777777" w:rsidR="008E2541" w:rsidRPr="00526CAA" w:rsidRDefault="008E2541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4F27E3" w14:textId="77777777" w:rsidR="008E2541" w:rsidRPr="00526CAA" w:rsidRDefault="008E2541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B9FFF0" w14:textId="77777777" w:rsidR="008E2541" w:rsidRPr="00526CAA" w:rsidRDefault="008E2541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E2541" w:rsidRPr="00526CAA" w14:paraId="1CA639D4" w14:textId="77777777" w:rsidTr="00166431">
        <w:trPr>
          <w:trHeight w:val="710"/>
        </w:trPr>
        <w:tc>
          <w:tcPr>
            <w:tcW w:w="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94BCC9" w14:textId="77777777" w:rsidR="008E2541" w:rsidRPr="00526CAA" w:rsidRDefault="008E2541" w:rsidP="00166431">
            <w:pPr>
              <w:spacing w:line="256" w:lineRule="auto"/>
              <w:ind w:right="33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1B30C8" w14:textId="77777777" w:rsidR="008E2541" w:rsidRPr="00526CAA" w:rsidRDefault="008E2541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2B2041" w14:textId="648B34D3" w:rsidR="008E2541" w:rsidRPr="00526CAA" w:rsidRDefault="008E2541" w:rsidP="00166431">
            <w:pPr>
              <w:spacing w:line="25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4812EE9" w14:textId="77777777" w:rsidR="008E2541" w:rsidRPr="00526CAA" w:rsidRDefault="008E2541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F17D8D" w14:textId="77777777" w:rsidR="008E2541" w:rsidRPr="00526CAA" w:rsidRDefault="008E2541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6A936B" w14:textId="77777777" w:rsidR="008E2541" w:rsidRPr="00526CAA" w:rsidRDefault="008E2541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914CC" w:rsidRPr="00526CAA" w14:paraId="6F392F90" w14:textId="77777777" w:rsidTr="00166431">
        <w:trPr>
          <w:trHeight w:val="710"/>
        </w:trPr>
        <w:tc>
          <w:tcPr>
            <w:tcW w:w="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C30A6F0" w14:textId="34D6E990" w:rsidR="005914CC" w:rsidRDefault="005914CC" w:rsidP="00166431">
            <w:pPr>
              <w:spacing w:line="256" w:lineRule="auto"/>
              <w:ind w:right="33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8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81216D" w14:textId="77777777" w:rsidR="005914CC" w:rsidRPr="00526CAA" w:rsidRDefault="005914CC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EC1D14" w14:textId="77777777" w:rsidR="005914CC" w:rsidRPr="00526CAA" w:rsidRDefault="005914CC" w:rsidP="00166431">
            <w:pPr>
              <w:spacing w:line="256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2450E0" w14:textId="77777777" w:rsidR="005914CC" w:rsidRPr="00526CAA" w:rsidRDefault="005914CC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E3F5539" w14:textId="77777777" w:rsidR="005914CC" w:rsidRPr="00526CAA" w:rsidRDefault="005914CC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EB56038" w14:textId="77777777" w:rsidR="005914CC" w:rsidRPr="00526CAA" w:rsidRDefault="005914CC" w:rsidP="00166431">
            <w:pPr>
              <w:spacing w:line="256" w:lineRule="auto"/>
              <w:ind w:left="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E2862BF" w14:textId="77777777" w:rsidR="008E2541" w:rsidRDefault="008E2541" w:rsidP="008E2541">
      <w:pPr>
        <w:spacing w:after="0" w:line="240" w:lineRule="auto"/>
        <w:rPr>
          <w:rFonts w:ascii="Arial" w:hAnsi="Arial" w:cs="Arial"/>
        </w:rPr>
      </w:pPr>
    </w:p>
    <w:tbl>
      <w:tblPr>
        <w:tblW w:w="9470" w:type="dxa"/>
        <w:tblInd w:w="-20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7" w:type="dxa"/>
          <w:left w:w="62" w:type="dxa"/>
          <w:right w:w="35" w:type="dxa"/>
        </w:tblCellMar>
        <w:tblLook w:val="04A0" w:firstRow="1" w:lastRow="0" w:firstColumn="1" w:lastColumn="0" w:noHBand="0" w:noVBand="1"/>
      </w:tblPr>
      <w:tblGrid>
        <w:gridCol w:w="2428"/>
        <w:gridCol w:w="2072"/>
        <w:gridCol w:w="1620"/>
        <w:gridCol w:w="3350"/>
      </w:tblGrid>
      <w:tr w:rsidR="00AE1F66" w:rsidRPr="00AE1F66" w14:paraId="314E6A29" w14:textId="77777777" w:rsidTr="00AE1F66">
        <w:trPr>
          <w:trHeight w:val="489"/>
        </w:trPr>
        <w:tc>
          <w:tcPr>
            <w:tcW w:w="947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250571" w14:textId="413D57C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E1F66">
              <w:rPr>
                <w:rFonts w:ascii="Arial" w:hAnsi="Arial" w:cs="Arial"/>
                <w:b/>
              </w:rPr>
              <w:t xml:space="preserve">Doświadczenie zawodowe ww. osób, zgodnie z warunkiem udziału w postępowaniu </w:t>
            </w:r>
          </w:p>
        </w:tc>
      </w:tr>
      <w:tr w:rsidR="00AE1F66" w:rsidRPr="00AE1F66" w14:paraId="28A19704" w14:textId="77777777" w:rsidTr="005C5D8D">
        <w:trPr>
          <w:trHeight w:val="710"/>
        </w:trPr>
        <w:tc>
          <w:tcPr>
            <w:tcW w:w="2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4B83E2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E1F66">
              <w:rPr>
                <w:rFonts w:ascii="Arial" w:hAnsi="Arial" w:cs="Arial"/>
                <w:b/>
              </w:rPr>
              <w:t>Nazwa zadania (oraz zakres odpowiadający postawionym wymaganiom)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0F3889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E1F66">
              <w:rPr>
                <w:rFonts w:ascii="Arial" w:hAnsi="Arial" w:cs="Arial"/>
                <w:b/>
              </w:rPr>
              <w:t>Pełniona funkcja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F8CBE5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E1F66">
              <w:rPr>
                <w:rFonts w:ascii="Arial" w:hAnsi="Arial" w:cs="Arial"/>
                <w:b/>
              </w:rPr>
              <w:t>Okres realizacji</w:t>
            </w:r>
          </w:p>
          <w:p w14:paraId="11B2C7DE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</w:rPr>
            </w:pPr>
            <w:r w:rsidRPr="00AE1F66">
              <w:rPr>
                <w:rFonts w:ascii="Arial" w:hAnsi="Arial" w:cs="Arial"/>
              </w:rPr>
              <w:t>data rozpoczęcia – data zakończenia (</w:t>
            </w:r>
            <w:proofErr w:type="spellStart"/>
            <w:r w:rsidRPr="00AE1F66">
              <w:rPr>
                <w:rFonts w:ascii="Arial" w:hAnsi="Arial" w:cs="Arial"/>
              </w:rPr>
              <w:t>dd</w:t>
            </w:r>
            <w:proofErr w:type="spellEnd"/>
            <w:r w:rsidRPr="00AE1F66">
              <w:rPr>
                <w:rFonts w:ascii="Arial" w:hAnsi="Arial" w:cs="Arial"/>
              </w:rPr>
              <w:t>/mm/</w:t>
            </w:r>
            <w:proofErr w:type="spellStart"/>
            <w:r w:rsidRPr="00AE1F66">
              <w:rPr>
                <w:rFonts w:ascii="Arial" w:hAnsi="Arial" w:cs="Arial"/>
              </w:rPr>
              <w:t>rrrr</w:t>
            </w:r>
            <w:proofErr w:type="spellEnd"/>
            <w:r w:rsidRPr="00AE1F66">
              <w:rPr>
                <w:rFonts w:ascii="Arial" w:hAnsi="Arial" w:cs="Arial"/>
              </w:rPr>
              <w:t>)</w:t>
            </w:r>
          </w:p>
        </w:tc>
        <w:tc>
          <w:tcPr>
            <w:tcW w:w="3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AA418E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E1F66">
              <w:rPr>
                <w:rFonts w:ascii="Arial" w:hAnsi="Arial" w:cs="Arial"/>
                <w:b/>
              </w:rPr>
              <w:t>Zamawiający</w:t>
            </w:r>
          </w:p>
        </w:tc>
      </w:tr>
      <w:tr w:rsidR="00AE1F66" w:rsidRPr="00AE1F66" w14:paraId="1BE9D321" w14:textId="77777777" w:rsidTr="005C5D8D">
        <w:trPr>
          <w:trHeight w:val="710"/>
        </w:trPr>
        <w:tc>
          <w:tcPr>
            <w:tcW w:w="2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A2B314B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60EF6F8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255113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A41C97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E1F66" w:rsidRPr="00AE1F66" w14:paraId="5B7FCF18" w14:textId="77777777" w:rsidTr="005C5D8D">
        <w:trPr>
          <w:trHeight w:val="710"/>
        </w:trPr>
        <w:tc>
          <w:tcPr>
            <w:tcW w:w="2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4555FA5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4321CC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C745577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FFA593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E1F66" w:rsidRPr="00AE1F66" w14:paraId="34742655" w14:textId="77777777" w:rsidTr="005C5D8D">
        <w:trPr>
          <w:trHeight w:val="710"/>
        </w:trPr>
        <w:tc>
          <w:tcPr>
            <w:tcW w:w="24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38ABA0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1D0626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2819E4C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A28FD1" w14:textId="77777777" w:rsidR="00AE1F66" w:rsidRPr="00AE1F66" w:rsidRDefault="00AE1F66" w:rsidP="00AE1F6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263BAB8" w14:textId="77777777" w:rsidR="00AE1F66" w:rsidRDefault="00AE1F66" w:rsidP="008E2541">
      <w:pPr>
        <w:spacing w:after="0" w:line="240" w:lineRule="auto"/>
        <w:rPr>
          <w:rFonts w:ascii="Arial" w:hAnsi="Arial" w:cs="Arial"/>
        </w:rPr>
      </w:pPr>
    </w:p>
    <w:p w14:paraId="2E610DC2" w14:textId="77777777" w:rsidR="008E2541" w:rsidRPr="00526CAA" w:rsidRDefault="008E2541" w:rsidP="008E2541">
      <w:pPr>
        <w:spacing w:after="0" w:line="240" w:lineRule="auto"/>
        <w:rPr>
          <w:rFonts w:ascii="Arial" w:hAnsi="Arial" w:cs="Arial"/>
        </w:rPr>
      </w:pPr>
      <w:r w:rsidRPr="00526CAA">
        <w:rPr>
          <w:rFonts w:ascii="Arial" w:hAnsi="Arial" w:cs="Arial"/>
        </w:rPr>
        <w:t xml:space="preserve">Uwaga:  </w:t>
      </w:r>
    </w:p>
    <w:p w14:paraId="5C59932E" w14:textId="77777777" w:rsidR="008E2541" w:rsidRPr="00526CAA" w:rsidRDefault="008E2541" w:rsidP="008E2541">
      <w:pPr>
        <w:spacing w:after="0" w:line="240" w:lineRule="auto"/>
        <w:jc w:val="both"/>
        <w:rPr>
          <w:rFonts w:ascii="Arial" w:hAnsi="Arial" w:cs="Arial"/>
        </w:rPr>
      </w:pPr>
      <w:r w:rsidRPr="00526CAA">
        <w:rPr>
          <w:rFonts w:ascii="Arial" w:hAnsi="Arial" w:cs="Arial"/>
        </w:rPr>
        <w:t xml:space="preserve">W przypadku, gdy Wykonawca polega na osobach zdolnych do wykonania zamówienia innych podmiotów, zobowiązany jest udowodnić Zamawiającemu, iż będzie nimi dysponował, tj. musi przedstawić pisemne zobowiązanie tych podmiotów do oddania mu do </w:t>
      </w:r>
      <w:r w:rsidRPr="00526CAA">
        <w:rPr>
          <w:rFonts w:ascii="Arial" w:hAnsi="Arial" w:cs="Arial"/>
        </w:rPr>
        <w:lastRenderedPageBreak/>
        <w:t xml:space="preserve">dyspozycji tych osób na okres korzystania z nich przy wykonywaniu przedmiotu niniejszego zamówienia.  </w:t>
      </w:r>
    </w:p>
    <w:p w14:paraId="73704564" w14:textId="77777777" w:rsidR="008E2541" w:rsidRDefault="008E2541" w:rsidP="008E2541">
      <w:pPr>
        <w:spacing w:after="0" w:line="240" w:lineRule="auto"/>
        <w:jc w:val="both"/>
        <w:rPr>
          <w:rFonts w:ascii="Arial" w:hAnsi="Arial" w:cs="Arial"/>
        </w:rPr>
      </w:pPr>
      <w:r w:rsidRPr="00526CAA">
        <w:rPr>
          <w:rFonts w:ascii="Arial" w:hAnsi="Arial" w:cs="Arial"/>
        </w:rPr>
        <w:t xml:space="preserve">W przypadku prowadzenia przez te osoby samodzielnej działalności (lub w przypadku osób fizycznych nieprowadzących samodzielnej działalności) należy do oferty dołączyć pisemne zobowiązanie tych osób do podjęcia się pełnienia określonej funkcji w okresie wykonywania przedmiotu niniejszego zamówienia.  </w:t>
      </w:r>
    </w:p>
    <w:p w14:paraId="35230CEF" w14:textId="77777777" w:rsidR="008E2541" w:rsidRDefault="008E2541" w:rsidP="008E2541">
      <w:pPr>
        <w:spacing w:after="0" w:line="240" w:lineRule="auto"/>
        <w:jc w:val="both"/>
        <w:rPr>
          <w:rFonts w:ascii="Arial" w:hAnsi="Arial" w:cs="Arial"/>
        </w:rPr>
      </w:pPr>
    </w:p>
    <w:p w14:paraId="1CB3ED31" w14:textId="77777777" w:rsidR="008E2541" w:rsidRPr="00526CAA" w:rsidRDefault="008E2541" w:rsidP="008E2541">
      <w:pPr>
        <w:spacing w:after="0" w:line="240" w:lineRule="auto"/>
        <w:jc w:val="both"/>
        <w:rPr>
          <w:rFonts w:ascii="Arial" w:hAnsi="Arial" w:cs="Arial"/>
        </w:rPr>
      </w:pPr>
    </w:p>
    <w:p w14:paraId="3D9F2567" w14:textId="77777777" w:rsidR="008E2541" w:rsidRDefault="008E2541" w:rsidP="008E2541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D6AA787" w14:textId="77777777" w:rsidR="008E2541" w:rsidRDefault="008E2541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30C0824" w14:textId="77777777" w:rsidR="00D5223F" w:rsidRDefault="00D5223F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FA12F4F" w14:textId="77777777" w:rsidR="00D5223F" w:rsidRDefault="00D5223F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5A0C88F" w14:textId="77777777" w:rsidR="00D5223F" w:rsidRDefault="00D5223F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32570F7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6B730B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B295980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C5B2837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229FF8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5FCCB4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53CE68A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C650B1B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67F5E2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E50A83B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752C411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38717B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9664317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28A72A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9A1DFFA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21A8569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E7CF644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B0088D5" w14:textId="77777777" w:rsidR="00AE1F66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E8E566D" w14:textId="77777777" w:rsidR="00AE1F66" w:rsidRPr="00520F90" w:rsidRDefault="00AE1F66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A9A7FB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3" w:hAnsi="Arial" w:cs="Arial"/>
        </w:rPr>
      </w:pPr>
    </w:p>
    <w:p w14:paraId="18DCF40C" w14:textId="77777777" w:rsidR="008E2541" w:rsidRDefault="008E2541" w:rsidP="008E25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Z</w:t>
      </w:r>
      <w:r w:rsidRPr="009A6756">
        <w:rPr>
          <w:rFonts w:ascii="Arial" w:hAnsi="Arial" w:cs="Arial"/>
        </w:rPr>
        <w:t xml:space="preserve">ałącznik nr </w:t>
      </w:r>
      <w:r>
        <w:rPr>
          <w:rFonts w:ascii="Arial" w:hAnsi="Arial" w:cs="Arial"/>
        </w:rPr>
        <w:t>7</w:t>
      </w:r>
    </w:p>
    <w:p w14:paraId="6F8B2E9F" w14:textId="77777777" w:rsidR="008E2541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498887CA" w14:textId="77777777" w:rsidR="008E2541" w:rsidRPr="005131B1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</w:p>
    <w:p w14:paraId="15CE3E4E" w14:textId="77777777" w:rsidR="008E2541" w:rsidRPr="005131B1" w:rsidRDefault="008E2541" w:rsidP="008E2541">
      <w:pPr>
        <w:autoSpaceDE w:val="0"/>
        <w:autoSpaceDN w:val="0"/>
        <w:adjustRightInd w:val="0"/>
        <w:spacing w:after="0" w:line="240" w:lineRule="auto"/>
        <w:rPr>
          <w:rFonts w:ascii="Arial" w:eastAsia="CIDFont+F3" w:hAnsi="Arial" w:cs="Arial"/>
        </w:rPr>
      </w:pPr>
      <w:r w:rsidRPr="005131B1">
        <w:rPr>
          <w:rFonts w:ascii="Arial" w:eastAsia="CIDFont+F3" w:hAnsi="Arial" w:cs="Arial"/>
        </w:rPr>
        <w:t xml:space="preserve">.......................................  </w:t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  <w:t>……....................................</w:t>
      </w:r>
    </w:p>
    <w:p w14:paraId="2438FBB9" w14:textId="77777777" w:rsidR="008E2541" w:rsidRPr="005131B1" w:rsidRDefault="008E2541" w:rsidP="008E2541">
      <w:pPr>
        <w:spacing w:after="0" w:line="240" w:lineRule="auto"/>
        <w:rPr>
          <w:rFonts w:ascii="Arial" w:hAnsi="Arial" w:cs="Arial"/>
          <w:b/>
        </w:rPr>
      </w:pPr>
      <w:r w:rsidRPr="005131B1">
        <w:rPr>
          <w:rFonts w:ascii="Arial" w:eastAsia="CIDFont+F3" w:hAnsi="Arial" w:cs="Arial"/>
        </w:rPr>
        <w:t xml:space="preserve">    Nazwa Wykonawcy </w:t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</w:r>
      <w:r w:rsidRPr="005131B1">
        <w:rPr>
          <w:rFonts w:ascii="Arial" w:eastAsia="CIDFont+F3" w:hAnsi="Arial" w:cs="Arial"/>
        </w:rPr>
        <w:tab/>
        <w:t xml:space="preserve">                                        Miejscowość, data</w:t>
      </w:r>
    </w:p>
    <w:p w14:paraId="391DA354" w14:textId="77777777" w:rsidR="008E2541" w:rsidRPr="007E0B2C" w:rsidRDefault="008E2541" w:rsidP="008E2541">
      <w:pPr>
        <w:spacing w:after="237" w:line="256" w:lineRule="auto"/>
        <w:ind w:right="1353"/>
        <w:jc w:val="center"/>
        <w:rPr>
          <w:rFonts w:ascii="Arial" w:eastAsia="Calibri" w:hAnsi="Arial" w:cs="Arial"/>
          <w:b/>
        </w:rPr>
      </w:pPr>
      <w:r w:rsidRPr="005131B1">
        <w:rPr>
          <w:b/>
          <w:sz w:val="24"/>
        </w:rPr>
        <w:t xml:space="preserve"> </w:t>
      </w:r>
    </w:p>
    <w:p w14:paraId="410F8D0E" w14:textId="77777777" w:rsidR="008E2541" w:rsidRPr="007E0B2C" w:rsidRDefault="008E2541" w:rsidP="008E2541">
      <w:pPr>
        <w:spacing w:after="0" w:line="240" w:lineRule="auto"/>
        <w:jc w:val="both"/>
        <w:rPr>
          <w:rFonts w:ascii="Arial" w:hAnsi="Arial" w:cs="Arial"/>
          <w:b/>
        </w:rPr>
      </w:pPr>
      <w:r w:rsidRPr="007E0B2C">
        <w:rPr>
          <w:rFonts w:ascii="Arial" w:hAnsi="Arial" w:cs="Arial"/>
          <w:b/>
        </w:rPr>
        <w:t xml:space="preserve">OŚWIADCZENIE WYKONAWCY O AKTUALNOŚCI INFORMACJI ZAWARTYCH </w:t>
      </w:r>
      <w:r>
        <w:rPr>
          <w:rFonts w:ascii="Arial" w:hAnsi="Arial" w:cs="Arial"/>
          <w:b/>
        </w:rPr>
        <w:br/>
      </w:r>
      <w:r w:rsidRPr="007E0B2C">
        <w:rPr>
          <w:rFonts w:ascii="Arial" w:hAnsi="Arial" w:cs="Arial"/>
          <w:b/>
        </w:rPr>
        <w:t xml:space="preserve">W OŚWIACZENIU, O KTÓRYM MOWA W ART. 125 UST. 1 USTAWY </w:t>
      </w:r>
    </w:p>
    <w:p w14:paraId="0CA32D21" w14:textId="77777777" w:rsidR="008E2541" w:rsidRPr="005131B1" w:rsidRDefault="008E2541" w:rsidP="008E2541">
      <w:pPr>
        <w:spacing w:after="0" w:line="240" w:lineRule="auto"/>
        <w:jc w:val="center"/>
        <w:rPr>
          <w:rFonts w:ascii="Arial" w:hAnsi="Arial" w:cs="Arial"/>
        </w:rPr>
      </w:pPr>
      <w:r w:rsidRPr="005131B1">
        <w:rPr>
          <w:rFonts w:ascii="Arial" w:hAnsi="Arial" w:cs="Arial"/>
        </w:rPr>
        <w:t>(składane na wezwanie)</w:t>
      </w:r>
    </w:p>
    <w:p w14:paraId="6B06F2B3" w14:textId="77777777" w:rsidR="008E2541" w:rsidRPr="005131B1" w:rsidRDefault="008E2541" w:rsidP="008E2541">
      <w:pPr>
        <w:spacing w:after="0" w:line="240" w:lineRule="auto"/>
        <w:ind w:left="-426" w:firstLine="426"/>
        <w:jc w:val="center"/>
        <w:rPr>
          <w:rFonts w:ascii="Arial" w:hAnsi="Arial" w:cs="Arial"/>
          <w:b/>
          <w:u w:val="single"/>
        </w:rPr>
      </w:pPr>
    </w:p>
    <w:p w14:paraId="0499A136" w14:textId="77777777" w:rsidR="008E2541" w:rsidRPr="005131B1" w:rsidRDefault="008E2541" w:rsidP="008E2541">
      <w:pPr>
        <w:spacing w:after="0" w:line="240" w:lineRule="auto"/>
        <w:jc w:val="center"/>
        <w:rPr>
          <w:rFonts w:ascii="Arial" w:hAnsi="Arial" w:cs="Arial"/>
          <w:iCs/>
        </w:rPr>
      </w:pPr>
      <w:r w:rsidRPr="005131B1">
        <w:rPr>
          <w:rFonts w:ascii="Arial" w:hAnsi="Arial" w:cs="Arial"/>
        </w:rPr>
        <w:t xml:space="preserve">składane na podstawie §2 ust. 1 pkt 7 Rozporządzenia Ministra Rozwoju, Pracy </w:t>
      </w:r>
      <w:r w:rsidRPr="005131B1">
        <w:rPr>
          <w:rFonts w:ascii="Arial" w:hAnsi="Arial" w:cs="Arial"/>
        </w:rPr>
        <w:br/>
        <w:t xml:space="preserve">i Technologii z dnia 23 grudnia 2020r. w sprawie </w:t>
      </w:r>
      <w:r w:rsidRPr="005131B1">
        <w:rPr>
          <w:rFonts w:ascii="Arial" w:hAnsi="Arial" w:cs="Arial"/>
          <w:iCs/>
        </w:rPr>
        <w:t>podmiotowych środków dowodowych oraz innych dokumentów lub oświadczeń, jakich może żądać Zamawiający od Wykonawcy</w:t>
      </w:r>
    </w:p>
    <w:p w14:paraId="14CA428D" w14:textId="77777777" w:rsidR="008E2541" w:rsidRPr="005131B1" w:rsidRDefault="008E2541" w:rsidP="008E254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2E67DBF6" w14:textId="77777777" w:rsidR="008E2541" w:rsidRPr="005131B1" w:rsidRDefault="008E2541" w:rsidP="008E2541">
      <w:pPr>
        <w:spacing w:after="0" w:line="240" w:lineRule="auto"/>
        <w:jc w:val="center"/>
        <w:rPr>
          <w:rFonts w:ascii="Arial" w:hAnsi="Arial" w:cs="Arial"/>
          <w:b/>
          <w:lang w:val="x-none"/>
        </w:rPr>
      </w:pPr>
      <w:r w:rsidRPr="005131B1">
        <w:rPr>
          <w:rFonts w:ascii="Arial" w:hAnsi="Arial" w:cs="Arial"/>
          <w:u w:val="single"/>
          <w:lang w:val="x-none"/>
        </w:rPr>
        <w:t>w postępowaniu o udzielenie zamówienia publicznego pn</w:t>
      </w:r>
      <w:r w:rsidRPr="005131B1">
        <w:rPr>
          <w:rFonts w:ascii="Arial" w:hAnsi="Arial" w:cs="Arial"/>
          <w:lang w:val="x-none"/>
        </w:rPr>
        <w:t>.</w:t>
      </w:r>
      <w:r w:rsidRPr="005131B1">
        <w:rPr>
          <w:rFonts w:ascii="Arial" w:hAnsi="Arial" w:cs="Arial"/>
          <w:b/>
          <w:lang w:val="x-none"/>
        </w:rPr>
        <w:t xml:space="preserve"> </w:t>
      </w:r>
    </w:p>
    <w:p w14:paraId="616E43CF" w14:textId="77777777" w:rsidR="008E2541" w:rsidRPr="005131B1" w:rsidRDefault="008E2541" w:rsidP="008E2541">
      <w:pPr>
        <w:spacing w:after="0" w:line="240" w:lineRule="auto"/>
        <w:jc w:val="both"/>
        <w:rPr>
          <w:rFonts w:ascii="Arial" w:hAnsi="Arial" w:cs="Arial"/>
          <w:b/>
          <w:lang w:val="x-none"/>
        </w:rPr>
      </w:pPr>
    </w:p>
    <w:p w14:paraId="5E2C3510" w14:textId="59AF3360" w:rsidR="008E2541" w:rsidRPr="00EA1996" w:rsidRDefault="005914CC" w:rsidP="008E254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pl-PL"/>
        </w:rPr>
      </w:pPr>
      <w:r w:rsidRPr="005914CC">
        <w:rPr>
          <w:rFonts w:ascii="Arial" w:eastAsia="CIDFont+F3" w:hAnsi="Arial" w:cs="Arial"/>
          <w:b/>
          <w:lang w:eastAsia="pl-PL"/>
        </w:rPr>
        <w:t xml:space="preserve">Opracowanie dokumentacji projektowo kosztorysowej przebudowy ul. Polnej </w:t>
      </w:r>
      <w:r>
        <w:rPr>
          <w:rFonts w:ascii="Arial" w:eastAsia="CIDFont+F3" w:hAnsi="Arial" w:cs="Arial"/>
          <w:b/>
          <w:lang w:eastAsia="pl-PL"/>
        </w:rPr>
        <w:br/>
      </w:r>
      <w:r w:rsidRPr="005914CC">
        <w:rPr>
          <w:rFonts w:ascii="Arial" w:eastAsia="CIDFont+F3" w:hAnsi="Arial" w:cs="Arial"/>
          <w:b/>
          <w:lang w:eastAsia="pl-PL"/>
        </w:rPr>
        <w:t>w Porajowie,</w:t>
      </w:r>
      <w:r w:rsidR="008E2541" w:rsidRPr="007E0B2C">
        <w:rPr>
          <w:rFonts w:ascii="Arial" w:hAnsi="Arial" w:cs="Arial"/>
        </w:rPr>
        <w:t>, prowadzonym przez Gminę Bogatynia, ul. Ignacego Daszyńskiego 1, 59-920 Bogatynia</w:t>
      </w:r>
    </w:p>
    <w:p w14:paraId="60FC90FC" w14:textId="77777777" w:rsidR="008E2541" w:rsidRPr="005131B1" w:rsidRDefault="008E2541" w:rsidP="008E2541">
      <w:pPr>
        <w:spacing w:after="0" w:line="240" w:lineRule="auto"/>
        <w:jc w:val="both"/>
        <w:rPr>
          <w:rFonts w:ascii="Arial" w:hAnsi="Arial" w:cs="Arial"/>
          <w:b/>
        </w:rPr>
      </w:pPr>
    </w:p>
    <w:p w14:paraId="5452FC25" w14:textId="77777777" w:rsidR="008E2541" w:rsidRPr="005131B1" w:rsidRDefault="008E2541" w:rsidP="008E2541">
      <w:pPr>
        <w:spacing w:after="0"/>
        <w:jc w:val="both"/>
        <w:rPr>
          <w:rFonts w:ascii="Arial" w:hAnsi="Arial" w:cs="Arial"/>
        </w:rPr>
      </w:pPr>
      <w:r w:rsidRPr="005131B1">
        <w:rPr>
          <w:rFonts w:ascii="Arial" w:hAnsi="Arial" w:cs="Arial"/>
          <w:bCs/>
        </w:rPr>
        <w:t xml:space="preserve">Oświadczam, że informacje zawarte w oświadczeniu, o którym mowa w art. 125 ust. 1 ustawy </w:t>
      </w:r>
      <w:proofErr w:type="spellStart"/>
      <w:r w:rsidRPr="005131B1">
        <w:rPr>
          <w:rFonts w:ascii="Arial" w:hAnsi="Arial" w:cs="Arial"/>
          <w:bCs/>
        </w:rPr>
        <w:t>Pzp</w:t>
      </w:r>
      <w:proofErr w:type="spellEnd"/>
      <w:r w:rsidRPr="005131B1">
        <w:rPr>
          <w:rFonts w:ascii="Arial" w:hAnsi="Arial" w:cs="Arial"/>
          <w:bCs/>
        </w:rPr>
        <w:t xml:space="preserve"> w zakresie podstaw wykluczenia</w:t>
      </w:r>
      <w:r w:rsidRPr="005131B1">
        <w:rPr>
          <w:rFonts w:ascii="Arial" w:hAnsi="Arial" w:cs="Arial"/>
          <w:b/>
        </w:rPr>
        <w:t xml:space="preserve"> </w:t>
      </w:r>
      <w:r w:rsidRPr="005131B1">
        <w:rPr>
          <w:rFonts w:ascii="Arial" w:hAnsi="Arial" w:cs="Arial"/>
          <w:bCs/>
        </w:rPr>
        <w:t xml:space="preserve">z </w:t>
      </w:r>
      <w:r w:rsidRPr="005131B1">
        <w:rPr>
          <w:rFonts w:ascii="Arial" w:hAnsi="Arial" w:cs="Arial"/>
        </w:rPr>
        <w:t>postępowania wskazanych przez zamawiającego, o których mowa w:</w:t>
      </w:r>
    </w:p>
    <w:p w14:paraId="0EA0072A" w14:textId="77777777" w:rsidR="008E2541" w:rsidRPr="005131B1" w:rsidRDefault="008E2541" w:rsidP="008E2541">
      <w:pPr>
        <w:spacing w:after="0"/>
        <w:jc w:val="both"/>
        <w:rPr>
          <w:rFonts w:ascii="Arial" w:hAnsi="Arial" w:cs="Arial"/>
        </w:rPr>
      </w:pPr>
    </w:p>
    <w:p w14:paraId="2C3F8311" w14:textId="77777777" w:rsidR="008E2541" w:rsidRPr="005131B1" w:rsidRDefault="00195940" w:rsidP="00D97ED0">
      <w:pPr>
        <w:numPr>
          <w:ilvl w:val="4"/>
          <w:numId w:val="13"/>
        </w:numPr>
        <w:spacing w:after="0"/>
        <w:ind w:left="567"/>
        <w:jc w:val="both"/>
        <w:rPr>
          <w:rFonts w:ascii="Arial" w:hAnsi="Arial" w:cs="Arial"/>
        </w:rPr>
      </w:pPr>
      <w:hyperlink r:id="rId8" w:anchor="/document/17337528?unitId=art(108)ust(1)pkt(3)&amp;cm=DOCUMENT" w:history="1">
        <w:r w:rsidR="008E2541" w:rsidRPr="005131B1">
          <w:rPr>
            <w:rFonts w:ascii="Arial" w:hAnsi="Arial" w:cs="Arial"/>
            <w:color w:val="000000"/>
            <w:u w:val="single"/>
          </w:rPr>
          <w:t>art. 108 ust. 1 pkt 3</w:t>
        </w:r>
      </w:hyperlink>
      <w:r w:rsidR="008E2541" w:rsidRPr="005131B1">
        <w:rPr>
          <w:rFonts w:ascii="Arial" w:hAnsi="Arial" w:cs="Arial"/>
          <w:color w:val="000000"/>
        </w:rPr>
        <w:t xml:space="preserve"> ustawy </w:t>
      </w:r>
      <w:proofErr w:type="spellStart"/>
      <w:r w:rsidR="008E2541" w:rsidRPr="005131B1">
        <w:rPr>
          <w:rFonts w:ascii="Arial" w:hAnsi="Arial" w:cs="Arial"/>
          <w:color w:val="000000"/>
        </w:rPr>
        <w:t>Pzp</w:t>
      </w:r>
      <w:proofErr w:type="spellEnd"/>
      <w:r w:rsidR="008E2541" w:rsidRPr="005131B1">
        <w:rPr>
          <w:rFonts w:ascii="Arial" w:hAnsi="Arial" w:cs="Arial"/>
          <w:color w:val="000000"/>
        </w:rPr>
        <w:t>,</w:t>
      </w:r>
    </w:p>
    <w:p w14:paraId="1B93EE7B" w14:textId="77777777" w:rsidR="008E2541" w:rsidRPr="005131B1" w:rsidRDefault="00195940" w:rsidP="00D97ED0">
      <w:pPr>
        <w:numPr>
          <w:ilvl w:val="4"/>
          <w:numId w:val="13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hAnsi="Arial" w:cs="Arial"/>
          <w:color w:val="000000"/>
        </w:rPr>
      </w:pPr>
      <w:hyperlink r:id="rId9" w:anchor="/document/17337528?unitId=art(108)ust(1)pkt(5)&amp;cm=DOCUMENT" w:history="1">
        <w:r w:rsidR="008E2541" w:rsidRPr="005131B1">
          <w:rPr>
            <w:rFonts w:ascii="Arial" w:hAnsi="Arial" w:cs="Arial"/>
            <w:color w:val="000000"/>
            <w:u w:val="single"/>
          </w:rPr>
          <w:t>art. 108 ust. 1 pkt 5</w:t>
        </w:r>
      </w:hyperlink>
      <w:r w:rsidR="008E2541" w:rsidRPr="005131B1">
        <w:rPr>
          <w:rFonts w:ascii="Arial" w:hAnsi="Arial" w:cs="Arial"/>
          <w:color w:val="000000"/>
        </w:rPr>
        <w:t xml:space="preserve"> ustawy </w:t>
      </w:r>
      <w:proofErr w:type="spellStart"/>
      <w:r w:rsidR="008E2541" w:rsidRPr="005131B1">
        <w:rPr>
          <w:rFonts w:ascii="Arial" w:hAnsi="Arial" w:cs="Arial"/>
          <w:color w:val="000000"/>
        </w:rPr>
        <w:t>Pzp</w:t>
      </w:r>
      <w:proofErr w:type="spellEnd"/>
      <w:r w:rsidR="008E2541" w:rsidRPr="005131B1">
        <w:rPr>
          <w:rFonts w:ascii="Arial" w:hAnsi="Arial" w:cs="Arial"/>
          <w:color w:val="000000"/>
        </w:rPr>
        <w:t>, dotyczących zawarcia z innymi wykonawcami porozumienia mającego na celu zakłócenie konkurencji,</w:t>
      </w:r>
    </w:p>
    <w:p w14:paraId="1530AD38" w14:textId="77777777" w:rsidR="008E2541" w:rsidRPr="005131B1" w:rsidRDefault="00195940" w:rsidP="00D97ED0">
      <w:pPr>
        <w:numPr>
          <w:ilvl w:val="4"/>
          <w:numId w:val="13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eastAsia="Times New Roman" w:hAnsi="Arial" w:cs="Arial"/>
        </w:rPr>
      </w:pPr>
      <w:hyperlink r:id="rId10" w:anchor="/document/17337528?unitId=art(108)ust(1)pkt(4)&amp;cm=DOCUMENT" w:history="1">
        <w:r w:rsidR="008E2541" w:rsidRPr="005131B1">
          <w:rPr>
            <w:rFonts w:ascii="Arial" w:eastAsia="Times New Roman" w:hAnsi="Arial" w:cs="Arial"/>
            <w:color w:val="000000"/>
            <w:u w:val="single"/>
          </w:rPr>
          <w:t>art. 108 ust. 1 pkt 6</w:t>
        </w:r>
      </w:hyperlink>
      <w:r w:rsidR="008E2541" w:rsidRPr="005131B1">
        <w:rPr>
          <w:rFonts w:ascii="Arial" w:eastAsia="Times New Roman" w:hAnsi="Arial" w:cs="Arial"/>
          <w:color w:val="000000"/>
        </w:rPr>
        <w:t xml:space="preserve"> ustawy </w:t>
      </w:r>
      <w:proofErr w:type="spellStart"/>
      <w:r w:rsidR="008E2541" w:rsidRPr="005131B1">
        <w:rPr>
          <w:rFonts w:ascii="Arial" w:eastAsia="Times New Roman" w:hAnsi="Arial" w:cs="Arial"/>
          <w:color w:val="000000"/>
        </w:rPr>
        <w:t>Pzp</w:t>
      </w:r>
      <w:proofErr w:type="spellEnd"/>
      <w:r w:rsidR="008E2541" w:rsidRPr="005131B1">
        <w:rPr>
          <w:rFonts w:ascii="Arial" w:eastAsia="Times New Roman" w:hAnsi="Arial" w:cs="Arial"/>
          <w:color w:val="000000"/>
        </w:rPr>
        <w:t xml:space="preserve">, </w:t>
      </w:r>
    </w:p>
    <w:p w14:paraId="0771EA3B" w14:textId="77777777" w:rsidR="008E2541" w:rsidRPr="005131B1" w:rsidRDefault="00195940" w:rsidP="00D97ED0">
      <w:pPr>
        <w:numPr>
          <w:ilvl w:val="4"/>
          <w:numId w:val="13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eastAsia="Times New Roman" w:hAnsi="Arial" w:cs="Arial"/>
        </w:rPr>
      </w:pPr>
      <w:hyperlink r:id="rId11" w:anchor="/document/17337528?unitId=art(108)ust(1)pkt(6)&amp;cm=DOCUMENT" w:history="1">
        <w:r w:rsidR="008E2541" w:rsidRPr="005131B1">
          <w:rPr>
            <w:rFonts w:ascii="Arial" w:eastAsia="Times New Roman" w:hAnsi="Arial" w:cs="Arial"/>
            <w:color w:val="000000"/>
            <w:u w:val="single"/>
          </w:rPr>
          <w:t>art. 109 ust. 1 pkt 1</w:t>
        </w:r>
      </w:hyperlink>
      <w:r w:rsidR="008E2541" w:rsidRPr="005131B1">
        <w:rPr>
          <w:rFonts w:ascii="Arial" w:eastAsia="Times New Roman" w:hAnsi="Arial" w:cs="Arial"/>
        </w:rPr>
        <w:t xml:space="preserve"> ustawy </w:t>
      </w:r>
      <w:proofErr w:type="spellStart"/>
      <w:r w:rsidR="008E2541" w:rsidRPr="005131B1">
        <w:rPr>
          <w:rFonts w:ascii="Arial" w:eastAsia="Times New Roman" w:hAnsi="Arial" w:cs="Arial"/>
        </w:rPr>
        <w:t>Pzp</w:t>
      </w:r>
      <w:proofErr w:type="spellEnd"/>
      <w:r w:rsidR="008E2541" w:rsidRPr="005131B1">
        <w:rPr>
          <w:rFonts w:ascii="Arial" w:eastAsia="TimesNewRoman" w:hAnsi="Arial" w:cs="Arial"/>
          <w:lang w:eastAsia="pl-PL"/>
        </w:rPr>
        <w:t xml:space="preserve"> </w:t>
      </w:r>
      <w:r w:rsidR="008E2541" w:rsidRPr="005131B1">
        <w:rPr>
          <w:rFonts w:ascii="Arial" w:eastAsia="Times New Roman" w:hAnsi="Arial" w:cs="Arial"/>
        </w:rPr>
        <w:t>odnośnie do naruszenia obowiązków dotyczących płatności podatków i opłat lokalnych, o których mowa w ustawie z dnia 12 stycznia 1991 r. o podatkach i opłatach lokalnych (</w:t>
      </w:r>
      <w:r w:rsidR="008E2541">
        <w:rPr>
          <w:rFonts w:ascii="Arial" w:eastAsia="Times New Roman" w:hAnsi="Arial" w:cs="Arial"/>
        </w:rPr>
        <w:t>tj. Dz. U. z 2023 r. poz. 70 ze zm.</w:t>
      </w:r>
      <w:r w:rsidR="008E2541" w:rsidRPr="005131B1">
        <w:rPr>
          <w:rFonts w:ascii="Arial" w:eastAsia="Times New Roman" w:hAnsi="Arial" w:cs="Arial"/>
        </w:rPr>
        <w:t>),</w:t>
      </w:r>
    </w:p>
    <w:p w14:paraId="38338558" w14:textId="6CB1978F" w:rsidR="008E2541" w:rsidRPr="005131B1" w:rsidRDefault="008E2541" w:rsidP="00D97ED0">
      <w:pPr>
        <w:numPr>
          <w:ilvl w:val="4"/>
          <w:numId w:val="13"/>
        </w:numPr>
        <w:overflowPunct w:val="0"/>
        <w:autoSpaceDE w:val="0"/>
        <w:spacing w:after="0" w:line="240" w:lineRule="auto"/>
        <w:ind w:left="567"/>
        <w:contextualSpacing/>
        <w:jc w:val="both"/>
        <w:textAlignment w:val="baseline"/>
        <w:rPr>
          <w:rFonts w:ascii="Arial" w:eastAsia="Times New Roman" w:hAnsi="Arial" w:cs="Arial"/>
        </w:rPr>
      </w:pPr>
      <w:r w:rsidRPr="005131B1">
        <w:rPr>
          <w:rFonts w:ascii="Arial" w:eastAsia="Times New Roman" w:hAnsi="Arial" w:cs="Arial"/>
        </w:rPr>
        <w:t xml:space="preserve">art. 109 ust. 1 pkt </w:t>
      </w:r>
      <w:r w:rsidR="0046059B">
        <w:rPr>
          <w:rFonts w:ascii="Arial" w:eastAsia="Times New Roman" w:hAnsi="Arial" w:cs="Arial"/>
        </w:rPr>
        <w:t>5-</w:t>
      </w:r>
      <w:r w:rsidRPr="005131B1">
        <w:rPr>
          <w:rFonts w:ascii="Arial" w:eastAsia="Times New Roman" w:hAnsi="Arial" w:cs="Arial"/>
        </w:rPr>
        <w:t xml:space="preserve">7 ustawy </w:t>
      </w:r>
      <w:proofErr w:type="spellStart"/>
      <w:r w:rsidRPr="005131B1">
        <w:rPr>
          <w:rFonts w:ascii="Arial" w:eastAsia="Times New Roman" w:hAnsi="Arial" w:cs="Arial"/>
        </w:rPr>
        <w:t>Pzp</w:t>
      </w:r>
      <w:proofErr w:type="spellEnd"/>
      <w:r w:rsidRPr="005131B1">
        <w:rPr>
          <w:rFonts w:ascii="Arial" w:eastAsia="Times New Roman" w:hAnsi="Arial" w:cs="Arial"/>
        </w:rPr>
        <w:t>,</w:t>
      </w:r>
    </w:p>
    <w:p w14:paraId="2B8F4561" w14:textId="77777777" w:rsidR="008E2541" w:rsidRPr="005131B1" w:rsidRDefault="008E2541" w:rsidP="008E254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14:paraId="32656DDC" w14:textId="77777777" w:rsidR="008E2541" w:rsidRPr="005131B1" w:rsidRDefault="008E2541" w:rsidP="008E2541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131B1">
        <w:rPr>
          <w:rFonts w:ascii="Arial" w:hAnsi="Arial" w:cs="Arial"/>
          <w:u w:val="single"/>
        </w:rPr>
        <w:t>są aktualne</w:t>
      </w:r>
      <w:r w:rsidRPr="005131B1">
        <w:rPr>
          <w:rFonts w:ascii="Arial" w:hAnsi="Arial" w:cs="Arial"/>
          <w:b/>
          <w:bCs/>
        </w:rPr>
        <w:t>.</w:t>
      </w:r>
    </w:p>
    <w:p w14:paraId="78345FAB" w14:textId="77777777" w:rsidR="008E2541" w:rsidRPr="005131B1" w:rsidRDefault="008E2541" w:rsidP="008E2541">
      <w:pPr>
        <w:spacing w:after="0" w:line="240" w:lineRule="auto"/>
        <w:jc w:val="both"/>
        <w:rPr>
          <w:rFonts w:ascii="Arial" w:hAnsi="Arial" w:cs="Arial"/>
        </w:rPr>
      </w:pPr>
    </w:p>
    <w:p w14:paraId="0C471FA8" w14:textId="77777777" w:rsidR="008E2541" w:rsidRPr="005131B1" w:rsidRDefault="008E2541" w:rsidP="008E2541">
      <w:pPr>
        <w:spacing w:after="0" w:line="240" w:lineRule="auto"/>
        <w:jc w:val="both"/>
        <w:rPr>
          <w:rFonts w:ascii="Arial" w:hAnsi="Arial" w:cs="Arial"/>
        </w:rPr>
      </w:pPr>
    </w:p>
    <w:p w14:paraId="1F961F50" w14:textId="77777777" w:rsidR="008E2541" w:rsidRPr="005131B1" w:rsidRDefault="008E2541" w:rsidP="008E2541">
      <w:pPr>
        <w:shd w:val="clear" w:color="auto" w:fill="BFBFBF"/>
        <w:spacing w:after="0" w:line="240" w:lineRule="auto"/>
        <w:rPr>
          <w:rFonts w:ascii="Arial" w:hAnsi="Arial" w:cs="Arial"/>
          <w:lang w:eastAsia="ar-SA"/>
        </w:rPr>
      </w:pPr>
      <w:r w:rsidRPr="005131B1">
        <w:rPr>
          <w:rFonts w:ascii="Arial" w:hAnsi="Arial" w:cs="Arial"/>
          <w:b/>
        </w:rPr>
        <w:t>OŚWIADCZENIE DOTYCZĄCE PODANYCH INFORMACJI</w:t>
      </w:r>
    </w:p>
    <w:p w14:paraId="5D3C0B24" w14:textId="77777777" w:rsidR="008E2541" w:rsidRPr="005131B1" w:rsidRDefault="008E2541" w:rsidP="008E2541">
      <w:pPr>
        <w:spacing w:after="0" w:line="240" w:lineRule="auto"/>
        <w:jc w:val="both"/>
        <w:rPr>
          <w:rFonts w:ascii="Arial" w:hAnsi="Arial" w:cs="Arial"/>
        </w:rPr>
      </w:pPr>
    </w:p>
    <w:p w14:paraId="63843E11" w14:textId="77777777" w:rsidR="008E2541" w:rsidRPr="005131B1" w:rsidRDefault="008E2541" w:rsidP="008E2541">
      <w:pPr>
        <w:spacing w:after="0" w:line="240" w:lineRule="auto"/>
        <w:jc w:val="both"/>
        <w:rPr>
          <w:rFonts w:ascii="Arial" w:hAnsi="Arial" w:cs="Arial"/>
        </w:rPr>
      </w:pPr>
      <w:r w:rsidRPr="005131B1">
        <w:rPr>
          <w:rFonts w:ascii="Arial" w:hAnsi="Arial" w:cs="Arial"/>
        </w:rPr>
        <w:t xml:space="preserve">Oświadczam/my*, że wszystkie informacje podane w powyższym oświadczeniu są aktualne </w:t>
      </w:r>
      <w:r w:rsidRPr="005131B1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634DF1C8" w14:textId="77777777" w:rsidR="008E2541" w:rsidRPr="005131B1" w:rsidRDefault="008E2541" w:rsidP="008E2541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5131B1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40417D2B" w14:textId="77777777" w:rsidR="008E2541" w:rsidRPr="005131B1" w:rsidRDefault="008E2541" w:rsidP="008E2541">
      <w:pPr>
        <w:spacing w:after="0" w:line="256" w:lineRule="auto"/>
        <w:rPr>
          <w:rFonts w:ascii="Arial" w:eastAsia="Times New Roman" w:hAnsi="Arial" w:cs="Arial"/>
          <w:b/>
        </w:rPr>
      </w:pPr>
    </w:p>
    <w:p w14:paraId="2B6BA999" w14:textId="77777777" w:rsidR="008E2541" w:rsidRPr="005131B1" w:rsidRDefault="008E2541" w:rsidP="008E2541">
      <w:pPr>
        <w:spacing w:after="0" w:line="256" w:lineRule="auto"/>
        <w:rPr>
          <w:rFonts w:ascii="Arial" w:hAnsi="Arial" w:cs="Arial"/>
        </w:rPr>
      </w:pPr>
    </w:p>
    <w:p w14:paraId="5C56174A" w14:textId="77777777" w:rsidR="008E2541" w:rsidRDefault="008E2541" w:rsidP="008E2541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DC86160" w14:textId="77777777" w:rsidR="008E2541" w:rsidRPr="00520F90" w:rsidRDefault="008E2541" w:rsidP="008E254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40CADDF" w14:textId="77777777" w:rsidR="008E2541" w:rsidRDefault="008E2541" w:rsidP="002523F8">
      <w:pPr>
        <w:spacing w:after="0" w:line="240" w:lineRule="auto"/>
        <w:jc w:val="right"/>
        <w:rPr>
          <w:rFonts w:ascii="Arial" w:hAnsi="Arial" w:cs="Arial"/>
        </w:rPr>
      </w:pPr>
    </w:p>
    <w:p w14:paraId="7FAC7A7E" w14:textId="77777777" w:rsidR="001860C7" w:rsidRDefault="001860C7" w:rsidP="002523F8">
      <w:pPr>
        <w:spacing w:after="0" w:line="240" w:lineRule="auto"/>
        <w:jc w:val="right"/>
        <w:rPr>
          <w:rFonts w:ascii="Arial" w:hAnsi="Arial" w:cs="Arial"/>
        </w:rPr>
      </w:pPr>
    </w:p>
    <w:p w14:paraId="25AF780F" w14:textId="77777777" w:rsidR="00AA4A73" w:rsidRDefault="00AA4A73" w:rsidP="002523F8">
      <w:pPr>
        <w:spacing w:after="0" w:line="240" w:lineRule="auto"/>
        <w:jc w:val="right"/>
        <w:rPr>
          <w:rFonts w:ascii="Arial" w:hAnsi="Arial" w:cs="Arial"/>
        </w:rPr>
      </w:pPr>
    </w:p>
    <w:p w14:paraId="579D8CB9" w14:textId="77777777" w:rsidR="00AA4A73" w:rsidRDefault="00AA4A73" w:rsidP="002523F8">
      <w:pPr>
        <w:spacing w:after="0" w:line="240" w:lineRule="auto"/>
        <w:jc w:val="right"/>
        <w:rPr>
          <w:rFonts w:ascii="Arial" w:hAnsi="Arial" w:cs="Arial"/>
        </w:rPr>
      </w:pPr>
    </w:p>
    <w:p w14:paraId="522C74AA" w14:textId="77777777" w:rsidR="00AA4A73" w:rsidRDefault="00AA4A73" w:rsidP="002523F8">
      <w:pPr>
        <w:spacing w:after="0" w:line="240" w:lineRule="auto"/>
        <w:jc w:val="right"/>
        <w:rPr>
          <w:rFonts w:ascii="Arial" w:hAnsi="Arial" w:cs="Arial"/>
        </w:rPr>
      </w:pPr>
    </w:p>
    <w:p w14:paraId="2ACBDAE2" w14:textId="77777777" w:rsidR="00D5223F" w:rsidRDefault="00D5223F" w:rsidP="002B032F">
      <w:pPr>
        <w:spacing w:after="0" w:line="240" w:lineRule="auto"/>
        <w:rPr>
          <w:rFonts w:ascii="Arial" w:hAnsi="Arial" w:cs="Arial"/>
        </w:rPr>
      </w:pPr>
    </w:p>
    <w:p w14:paraId="2E71C13A" w14:textId="28AB8CB3" w:rsidR="002523F8" w:rsidRPr="003A323B" w:rsidRDefault="002523F8" w:rsidP="002523F8">
      <w:pPr>
        <w:spacing w:after="0" w:line="240" w:lineRule="auto"/>
        <w:jc w:val="right"/>
        <w:rPr>
          <w:rFonts w:ascii="Arial" w:hAnsi="Arial" w:cs="Arial"/>
        </w:rPr>
      </w:pPr>
      <w:r w:rsidRPr="003A323B">
        <w:rPr>
          <w:rFonts w:ascii="Arial" w:hAnsi="Arial" w:cs="Arial"/>
        </w:rPr>
        <w:t xml:space="preserve">          Załącznik nr </w:t>
      </w:r>
      <w:r w:rsidR="002B032F">
        <w:rPr>
          <w:rFonts w:ascii="Arial" w:hAnsi="Arial" w:cs="Arial"/>
        </w:rPr>
        <w:t>8</w:t>
      </w:r>
    </w:p>
    <w:bookmarkEnd w:id="1"/>
    <w:p w14:paraId="5D0EA06A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szCs w:val="24"/>
        </w:rPr>
        <w:t xml:space="preserve">Wykonawcy </w:t>
      </w:r>
      <w:r w:rsidRPr="003A323B">
        <w:rPr>
          <w:rFonts w:ascii="Arial" w:hAnsi="Arial" w:cs="Arial"/>
          <w:bCs/>
          <w:iCs/>
          <w:szCs w:val="24"/>
        </w:rPr>
        <w:t xml:space="preserve">wspólnie ubiegający </w:t>
      </w:r>
    </w:p>
    <w:p w14:paraId="152CF440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bCs/>
          <w:iCs/>
          <w:szCs w:val="24"/>
        </w:rPr>
      </w:pPr>
      <w:r w:rsidRPr="003A323B">
        <w:rPr>
          <w:rFonts w:ascii="Arial" w:hAnsi="Arial" w:cs="Arial"/>
          <w:bCs/>
          <w:iCs/>
          <w:szCs w:val="24"/>
        </w:rPr>
        <w:t>się o udzielenie zamówienia:</w:t>
      </w:r>
    </w:p>
    <w:p w14:paraId="78A30ABF" w14:textId="77777777" w:rsidR="002523F8" w:rsidRPr="003A323B" w:rsidRDefault="002523F8" w:rsidP="002523F8">
      <w:pPr>
        <w:spacing w:after="0" w:line="240" w:lineRule="auto"/>
        <w:jc w:val="both"/>
        <w:rPr>
          <w:szCs w:val="24"/>
        </w:rPr>
      </w:pPr>
    </w:p>
    <w:p w14:paraId="21E036E0" w14:textId="77777777" w:rsidR="002523F8" w:rsidRPr="007E0B2C" w:rsidRDefault="002523F8" w:rsidP="002523F8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7E0B2C">
        <w:rPr>
          <w:rFonts w:ascii="Arial" w:hAnsi="Arial" w:cs="Arial"/>
          <w:b/>
          <w:szCs w:val="24"/>
        </w:rPr>
        <w:tab/>
      </w:r>
      <w:r w:rsidRPr="007E0B2C"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 xml:space="preserve">                          </w:t>
      </w:r>
      <w:r w:rsidRPr="007E0B2C">
        <w:rPr>
          <w:rFonts w:ascii="Arial" w:eastAsia="CIDFont+F3" w:hAnsi="Arial" w:cs="Arial"/>
          <w:b/>
        </w:rPr>
        <w:t>…....................................</w:t>
      </w:r>
    </w:p>
    <w:p w14:paraId="31A60206" w14:textId="77777777" w:rsidR="002523F8" w:rsidRPr="003A323B" w:rsidRDefault="002523F8" w:rsidP="002523F8">
      <w:pPr>
        <w:ind w:left="6372" w:right="70"/>
        <w:jc w:val="both"/>
        <w:rPr>
          <w:szCs w:val="24"/>
        </w:rPr>
      </w:pPr>
      <w:r>
        <w:rPr>
          <w:rFonts w:ascii="Arial" w:eastAsia="CIDFont+F3" w:hAnsi="Arial" w:cs="Arial"/>
        </w:rPr>
        <w:t xml:space="preserve"> </w:t>
      </w:r>
      <w:r w:rsidRPr="003A323B">
        <w:rPr>
          <w:rFonts w:ascii="Arial" w:eastAsia="CIDFont+F3" w:hAnsi="Arial" w:cs="Arial"/>
        </w:rPr>
        <w:t xml:space="preserve">       Miejscowość, data</w:t>
      </w:r>
    </w:p>
    <w:p w14:paraId="48A86111" w14:textId="77777777" w:rsidR="002523F8" w:rsidRDefault="002523F8" w:rsidP="002523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sz w:val="16"/>
          <w:szCs w:val="16"/>
        </w:rPr>
        <w:t xml:space="preserve">                   </w:t>
      </w:r>
    </w:p>
    <w:p w14:paraId="7EA0AE8D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3A323B">
        <w:rPr>
          <w:rFonts w:ascii="Arial" w:hAnsi="Arial" w:cs="Arial"/>
          <w:sz w:val="16"/>
          <w:szCs w:val="16"/>
        </w:rPr>
        <w:t>(pełna nazwa/firma, adres)</w:t>
      </w:r>
    </w:p>
    <w:p w14:paraId="75554E35" w14:textId="77777777" w:rsidR="002523F8" w:rsidRPr="007E0B2C" w:rsidRDefault="002523F8" w:rsidP="002523F8">
      <w:pPr>
        <w:ind w:right="70"/>
        <w:jc w:val="both"/>
        <w:rPr>
          <w:rFonts w:ascii="Arial" w:hAnsi="Arial" w:cs="Arial"/>
          <w:sz w:val="24"/>
          <w:szCs w:val="24"/>
        </w:rPr>
      </w:pPr>
      <w:r w:rsidRPr="007E0B2C">
        <w:rPr>
          <w:rFonts w:ascii="Arial" w:hAnsi="Arial" w:cs="Arial"/>
          <w:szCs w:val="24"/>
          <w:u w:val="single"/>
        </w:rPr>
        <w:t>reprezentowany przez:</w:t>
      </w:r>
    </w:p>
    <w:p w14:paraId="64A6322D" w14:textId="77777777" w:rsidR="002523F8" w:rsidRDefault="002523F8" w:rsidP="002523F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7E0B2C">
        <w:rPr>
          <w:rFonts w:ascii="Arial" w:hAnsi="Arial" w:cs="Arial"/>
          <w:b/>
          <w:szCs w:val="24"/>
        </w:rPr>
        <w:t>………………………………………………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sz w:val="16"/>
          <w:szCs w:val="16"/>
        </w:rPr>
        <w:t xml:space="preserve">                   </w:t>
      </w:r>
    </w:p>
    <w:p w14:paraId="56DFC9FA" w14:textId="77777777" w:rsidR="002523F8" w:rsidRDefault="002523F8" w:rsidP="002523F8">
      <w:pPr>
        <w:ind w:right="70"/>
        <w:jc w:val="both"/>
        <w:rPr>
          <w:rFonts w:ascii="Arial" w:hAnsi="Arial" w:cs="Arial"/>
          <w:sz w:val="16"/>
          <w:szCs w:val="16"/>
        </w:rPr>
      </w:pPr>
      <w:r w:rsidRPr="003A323B">
        <w:rPr>
          <w:rFonts w:ascii="Arial" w:hAnsi="Arial" w:cs="Arial"/>
          <w:sz w:val="16"/>
          <w:szCs w:val="16"/>
        </w:rPr>
        <w:t xml:space="preserve"> (imię, nazwisko, stanowisko/podstawa do reprezentacji)</w:t>
      </w:r>
    </w:p>
    <w:p w14:paraId="62546FA8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3A323B">
        <w:rPr>
          <w:rFonts w:ascii="Arial" w:hAnsi="Arial" w:cs="Arial"/>
          <w:b/>
          <w:szCs w:val="24"/>
        </w:rPr>
        <w:t>OŚWIADCZENIE WYKONAWCY</w:t>
      </w:r>
      <w:r>
        <w:rPr>
          <w:rFonts w:ascii="Arial" w:hAnsi="Arial" w:cs="Arial"/>
          <w:b/>
          <w:szCs w:val="24"/>
        </w:rPr>
        <w:t xml:space="preserve"> </w:t>
      </w:r>
      <w:r w:rsidRPr="003A323B">
        <w:rPr>
          <w:rFonts w:ascii="Arial" w:hAnsi="Arial" w:cs="Arial"/>
          <w:b/>
          <w:szCs w:val="24"/>
        </w:rPr>
        <w:t>O ZAKRESIE WYKONANIA ZAMÓWIENIA PRZEZ WYKONAWCÓW WSPÓLNIE UBIEGAJĄCYCH SIĘ O UDZIELENIE ZAMÓWIENIA</w:t>
      </w:r>
    </w:p>
    <w:p w14:paraId="5C4C7930" w14:textId="37A85CF8" w:rsidR="002523F8" w:rsidRDefault="002523F8" w:rsidP="00031133">
      <w:pPr>
        <w:spacing w:after="0" w:line="240" w:lineRule="auto"/>
        <w:jc w:val="center"/>
        <w:rPr>
          <w:rFonts w:ascii="Arial" w:hAnsi="Arial" w:cs="Arial"/>
          <w:szCs w:val="24"/>
        </w:rPr>
      </w:pPr>
      <w:r w:rsidRPr="003A323B">
        <w:rPr>
          <w:rFonts w:ascii="Arial" w:hAnsi="Arial" w:cs="Arial"/>
          <w:szCs w:val="24"/>
        </w:rPr>
        <w:t>składane na podstawie art. 117 ust. 4 ustawy z dnia 11 września 2019</w:t>
      </w:r>
      <w:r w:rsidR="00031133">
        <w:rPr>
          <w:rFonts w:ascii="Arial" w:hAnsi="Arial" w:cs="Arial"/>
          <w:szCs w:val="24"/>
        </w:rPr>
        <w:t xml:space="preserve"> </w:t>
      </w:r>
      <w:r w:rsidRPr="003A323B">
        <w:rPr>
          <w:rFonts w:ascii="Arial" w:hAnsi="Arial" w:cs="Arial"/>
          <w:szCs w:val="24"/>
        </w:rPr>
        <w:t>r. – Prawo zamówień publicznych (</w:t>
      </w:r>
      <w:r>
        <w:rPr>
          <w:rFonts w:ascii="Arial" w:hAnsi="Arial" w:cs="Arial"/>
          <w:szCs w:val="24"/>
        </w:rPr>
        <w:t xml:space="preserve">t. j. </w:t>
      </w:r>
      <w:r w:rsidRPr="003A323B">
        <w:rPr>
          <w:rFonts w:ascii="Arial" w:hAnsi="Arial" w:cs="Arial"/>
          <w:szCs w:val="24"/>
        </w:rPr>
        <w:t>Dz. U. z 20</w:t>
      </w:r>
      <w:r w:rsidR="00C30A3D">
        <w:rPr>
          <w:rFonts w:ascii="Arial" w:hAnsi="Arial" w:cs="Arial"/>
          <w:szCs w:val="24"/>
        </w:rPr>
        <w:t>24</w:t>
      </w:r>
      <w:r w:rsidR="00031133">
        <w:rPr>
          <w:rFonts w:ascii="Arial" w:hAnsi="Arial" w:cs="Arial"/>
          <w:szCs w:val="24"/>
        </w:rPr>
        <w:t xml:space="preserve"> </w:t>
      </w:r>
      <w:r w:rsidRPr="003A323B">
        <w:rPr>
          <w:rFonts w:ascii="Arial" w:hAnsi="Arial" w:cs="Arial"/>
          <w:szCs w:val="24"/>
        </w:rPr>
        <w:t xml:space="preserve">r. poz. </w:t>
      </w:r>
      <w:r w:rsidR="009F5240">
        <w:rPr>
          <w:rFonts w:ascii="Arial" w:hAnsi="Arial" w:cs="Arial"/>
          <w:szCs w:val="24"/>
        </w:rPr>
        <w:t>1</w:t>
      </w:r>
      <w:r w:rsidR="00C30A3D">
        <w:rPr>
          <w:rFonts w:ascii="Arial" w:hAnsi="Arial" w:cs="Arial"/>
          <w:szCs w:val="24"/>
        </w:rPr>
        <w:t>320</w:t>
      </w:r>
      <w:r w:rsidR="005A06A8">
        <w:rPr>
          <w:rFonts w:ascii="Arial" w:hAnsi="Arial" w:cs="Arial"/>
          <w:szCs w:val="24"/>
        </w:rPr>
        <w:t xml:space="preserve"> ze zm.</w:t>
      </w:r>
      <w:r w:rsidRPr="003A323B">
        <w:rPr>
          <w:rFonts w:ascii="Arial" w:hAnsi="Arial" w:cs="Arial"/>
          <w:szCs w:val="24"/>
        </w:rPr>
        <w:t xml:space="preserve">) </w:t>
      </w:r>
    </w:p>
    <w:p w14:paraId="7CD21B9F" w14:textId="77777777" w:rsidR="002523F8" w:rsidRPr="00295F81" w:rsidRDefault="002523F8" w:rsidP="00031133">
      <w:pPr>
        <w:spacing w:after="0" w:line="240" w:lineRule="auto"/>
        <w:jc w:val="center"/>
        <w:rPr>
          <w:rFonts w:ascii="Arial" w:hAnsi="Arial" w:cs="Arial"/>
        </w:rPr>
      </w:pPr>
      <w:r w:rsidRPr="00295F81">
        <w:rPr>
          <w:rFonts w:ascii="Arial" w:hAnsi="Arial" w:cs="Arial"/>
        </w:rPr>
        <w:t>(składane wraz z ofertą</w:t>
      </w:r>
      <w:r>
        <w:rPr>
          <w:rFonts w:ascii="Arial" w:hAnsi="Arial" w:cs="Arial"/>
        </w:rPr>
        <w:t xml:space="preserve"> – jeżeli dotyczy</w:t>
      </w:r>
      <w:r w:rsidRPr="00295F81">
        <w:rPr>
          <w:rFonts w:ascii="Arial" w:hAnsi="Arial" w:cs="Arial"/>
        </w:rPr>
        <w:t>)</w:t>
      </w:r>
    </w:p>
    <w:p w14:paraId="237AA643" w14:textId="77777777" w:rsidR="002523F8" w:rsidRDefault="002523F8" w:rsidP="007D1C7E">
      <w:pPr>
        <w:spacing w:after="0" w:line="240" w:lineRule="auto"/>
        <w:jc w:val="both"/>
        <w:rPr>
          <w:rFonts w:ascii="Arial" w:hAnsi="Arial" w:cs="Arial"/>
          <w:u w:val="single"/>
        </w:rPr>
      </w:pPr>
    </w:p>
    <w:p w14:paraId="18D4EEDF" w14:textId="00A8F1A3" w:rsidR="002523F8" w:rsidRPr="007E0B2C" w:rsidRDefault="002523F8" w:rsidP="007912E7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7D1C7E">
        <w:rPr>
          <w:rFonts w:ascii="Arial" w:hAnsi="Arial" w:cs="Arial"/>
          <w:lang w:val="x-none"/>
        </w:rPr>
        <w:t xml:space="preserve">w postępowaniu o udzielenie zamówienia publicznego </w:t>
      </w:r>
      <w:r w:rsidR="00322DC0" w:rsidRPr="00322DC0">
        <w:rPr>
          <w:rFonts w:ascii="Arial" w:eastAsia="CIDFont+F3" w:hAnsi="Arial" w:cs="Arial"/>
          <w:b/>
        </w:rPr>
        <w:t xml:space="preserve">pn. </w:t>
      </w:r>
      <w:r w:rsidR="005A06A8" w:rsidRPr="005A06A8">
        <w:rPr>
          <w:rFonts w:ascii="Arial" w:eastAsia="CIDFont+F3" w:hAnsi="Arial" w:cs="Arial"/>
          <w:b/>
          <w:lang w:eastAsia="pl-PL"/>
        </w:rPr>
        <w:t xml:space="preserve">Opracowanie dokumentacji projektowo kosztorysowej przebudowy ul. Polnej w Porajowie, </w:t>
      </w:r>
      <w:r w:rsidRPr="007E0B2C">
        <w:rPr>
          <w:rFonts w:ascii="Arial" w:hAnsi="Arial" w:cs="Arial"/>
        </w:rPr>
        <w:t>prowadzonym przez Gminę Bogatynia, ul. Ignacego Daszyńskiego 1,</w:t>
      </w:r>
      <w:r w:rsidR="00B44AEE">
        <w:rPr>
          <w:rFonts w:ascii="Arial" w:hAnsi="Arial" w:cs="Arial"/>
        </w:rPr>
        <w:t xml:space="preserve"> </w:t>
      </w:r>
      <w:r w:rsidRPr="007E0B2C">
        <w:rPr>
          <w:rFonts w:ascii="Arial" w:hAnsi="Arial" w:cs="Arial"/>
        </w:rPr>
        <w:t>59-920 Bogatynia</w:t>
      </w:r>
    </w:p>
    <w:p w14:paraId="18560FCB" w14:textId="77777777" w:rsidR="002523F8" w:rsidRPr="003A323B" w:rsidRDefault="002523F8" w:rsidP="002523F8">
      <w:pPr>
        <w:spacing w:after="0" w:line="240" w:lineRule="auto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oświadczamy, że:</w:t>
      </w:r>
    </w:p>
    <w:p w14:paraId="38A88EED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14:paraId="357FEC12" w14:textId="77777777" w:rsidR="002523F8" w:rsidRPr="003A323B" w:rsidRDefault="002523F8" w:rsidP="00D97ED0">
      <w:pPr>
        <w:numPr>
          <w:ilvl w:val="0"/>
          <w:numId w:val="12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bookmarkStart w:id="3" w:name="_Hlk64612463"/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14:paraId="07903D71" w14:textId="77777777" w:rsidR="002523F8" w:rsidRPr="007E0B2C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6"/>
          <w:szCs w:val="16"/>
          <w:lang w:eastAsia="zh-CN"/>
        </w:rPr>
      </w:pP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>
        <w:rPr>
          <w:rFonts w:ascii="Arial" w:hAnsi="Arial" w:cs="Arial"/>
          <w:sz w:val="16"/>
          <w:szCs w:val="16"/>
          <w:lang w:eastAsia="zh-CN"/>
        </w:rPr>
        <w:t xml:space="preserve">         </w:t>
      </w:r>
      <w:r w:rsidRPr="007E0B2C">
        <w:rPr>
          <w:rFonts w:ascii="Arial" w:hAnsi="Arial" w:cs="Arial"/>
          <w:sz w:val="16"/>
          <w:szCs w:val="16"/>
          <w:lang w:eastAsia="zh-CN"/>
        </w:rPr>
        <w:t>(nazwa i adres Wykonawcy)</w:t>
      </w:r>
    </w:p>
    <w:p w14:paraId="4391D5CB" w14:textId="77777777" w:rsidR="002523F8" w:rsidRPr="003A323B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……………………..…………………………………………………………………………</w:t>
      </w:r>
    </w:p>
    <w:bookmarkEnd w:id="3"/>
    <w:p w14:paraId="4CC399FF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14:paraId="06F7AFE5" w14:textId="77777777" w:rsidR="002523F8" w:rsidRPr="003A323B" w:rsidRDefault="002523F8" w:rsidP="00D97ED0">
      <w:pPr>
        <w:numPr>
          <w:ilvl w:val="0"/>
          <w:numId w:val="12"/>
        </w:numPr>
        <w:suppressAutoHyphens/>
        <w:autoSpaceDN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Wykonawca …………………………………….. zrealizuje następujące usługi</w:t>
      </w:r>
    </w:p>
    <w:p w14:paraId="67239904" w14:textId="77777777" w:rsidR="002523F8" w:rsidRPr="007E0B2C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16"/>
          <w:szCs w:val="16"/>
          <w:lang w:eastAsia="zh-CN"/>
        </w:rPr>
      </w:pP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 w:rsidRPr="007E0B2C">
        <w:rPr>
          <w:rFonts w:ascii="Arial" w:hAnsi="Arial" w:cs="Arial"/>
          <w:sz w:val="16"/>
          <w:szCs w:val="16"/>
          <w:lang w:eastAsia="zh-CN"/>
        </w:rPr>
        <w:tab/>
      </w:r>
      <w:r>
        <w:rPr>
          <w:rFonts w:ascii="Arial" w:hAnsi="Arial" w:cs="Arial"/>
          <w:sz w:val="16"/>
          <w:szCs w:val="16"/>
          <w:lang w:eastAsia="zh-CN"/>
        </w:rPr>
        <w:t xml:space="preserve">        </w:t>
      </w:r>
      <w:r w:rsidRPr="007E0B2C">
        <w:rPr>
          <w:rFonts w:ascii="Arial" w:hAnsi="Arial" w:cs="Arial"/>
          <w:sz w:val="16"/>
          <w:szCs w:val="16"/>
          <w:lang w:eastAsia="zh-CN"/>
        </w:rPr>
        <w:t>(nazwa i adres Wykonawcy)</w:t>
      </w:r>
    </w:p>
    <w:p w14:paraId="5BB20A77" w14:textId="77777777" w:rsidR="002523F8" w:rsidRPr="003A323B" w:rsidRDefault="002523F8" w:rsidP="002523F8">
      <w:pPr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lang w:eastAsia="zh-CN"/>
        </w:rPr>
      </w:pPr>
      <w:r w:rsidRPr="003A323B">
        <w:rPr>
          <w:rFonts w:ascii="Arial" w:hAnsi="Arial" w:cs="Arial"/>
          <w:lang w:eastAsia="zh-CN"/>
        </w:rPr>
        <w:t>…………………….…………………………………………………………………………</w:t>
      </w:r>
    </w:p>
    <w:p w14:paraId="5848532B" w14:textId="77777777" w:rsidR="002523F8" w:rsidRPr="003A323B" w:rsidRDefault="002523F8" w:rsidP="002523F8">
      <w:pPr>
        <w:tabs>
          <w:tab w:val="left" w:pos="9214"/>
        </w:tabs>
        <w:suppressAutoHyphens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9AB6D96" w14:textId="77777777" w:rsidR="002523F8" w:rsidRPr="003A323B" w:rsidRDefault="002523F8" w:rsidP="002523F8">
      <w:pPr>
        <w:shd w:val="clear" w:color="auto" w:fill="BFBFBF"/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b/>
          <w:lang w:eastAsia="ar-SA"/>
        </w:rPr>
        <w:t>OŚWIADCZENIE DOTYCZĄCE PODANYCH INFORMACJI</w:t>
      </w:r>
    </w:p>
    <w:p w14:paraId="709812F1" w14:textId="77777777" w:rsidR="002523F8" w:rsidRPr="003A323B" w:rsidRDefault="002523F8" w:rsidP="002523F8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3A323B">
        <w:rPr>
          <w:rFonts w:ascii="Arial" w:eastAsia="Calibri" w:hAnsi="Arial" w:cs="Arial"/>
          <w:lang w:eastAsia="ar-SA"/>
        </w:rPr>
        <w:t xml:space="preserve">Oświadczam/my*, że wszystkie informacje podane w powyższym oświadczeniu są aktualne </w:t>
      </w:r>
      <w:r w:rsidRPr="003A323B">
        <w:rPr>
          <w:rFonts w:ascii="Arial" w:eastAsia="Calibri" w:hAnsi="Arial" w:cs="Arial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151BA6A2" w14:textId="77777777" w:rsidR="002523F8" w:rsidRDefault="002523F8" w:rsidP="002523F8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3A323B">
        <w:rPr>
          <w:rFonts w:ascii="Arial" w:hAnsi="Arial" w:cs="Arial"/>
          <w:i/>
          <w:sz w:val="16"/>
          <w:szCs w:val="16"/>
        </w:rPr>
        <w:t xml:space="preserve">*    niewłaściwe skreślić   </w:t>
      </w:r>
    </w:p>
    <w:p w14:paraId="23BCB311" w14:textId="77777777" w:rsidR="007D1C7E" w:rsidRPr="003A323B" w:rsidRDefault="007D1C7E" w:rsidP="002523F8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6CDBCE18" w14:textId="77777777" w:rsidR="00065082" w:rsidRDefault="00065082" w:rsidP="00065082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477E5179" w14:textId="77777777" w:rsidR="00065082" w:rsidRPr="00520F90" w:rsidRDefault="00065082" w:rsidP="0006508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78B9D9F" w14:textId="77777777" w:rsidR="000A4FC3" w:rsidRDefault="000A4FC3" w:rsidP="002523F8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14:paraId="29F38E70" w14:textId="77777777" w:rsidR="002523F8" w:rsidRPr="003A323B" w:rsidRDefault="002523F8" w:rsidP="002523F8">
      <w:pPr>
        <w:spacing w:after="0" w:line="240" w:lineRule="auto"/>
        <w:jc w:val="both"/>
        <w:rPr>
          <w:rFonts w:ascii="Arial" w:hAnsi="Arial" w:cs="Arial"/>
        </w:rPr>
      </w:pPr>
      <w:r w:rsidRPr="003A323B">
        <w:rPr>
          <w:rFonts w:ascii="Arial" w:hAnsi="Arial" w:cs="Arial"/>
          <w:b/>
          <w:u w:val="single"/>
        </w:rPr>
        <w:t>Uwaga:</w:t>
      </w:r>
      <w:r w:rsidRPr="003A323B">
        <w:rPr>
          <w:rFonts w:ascii="Arial" w:hAnsi="Arial" w:cs="Arial"/>
        </w:rPr>
        <w:t xml:space="preserve"> Niniejsze oświadczenie wypełniają Wykonawcy w przypadku, gdy wspólnie ubiegają się o udzielenie zamówienia, w celu potwierdzenia spełniania warunków udziału </w:t>
      </w:r>
      <w:r w:rsidRPr="003A323B">
        <w:rPr>
          <w:rFonts w:ascii="Arial" w:hAnsi="Arial" w:cs="Arial"/>
        </w:rPr>
        <w:br/>
        <w:t>w postępowaniu w zakresie - uprawnień do prowadzenia określonej działalności gospodarczej lub zawodowej, o ile wynika to z odrębnych przepisów oraz  zdolności technicznej lub zawodowej.</w:t>
      </w:r>
    </w:p>
    <w:p w14:paraId="16F23C15" w14:textId="77777777" w:rsidR="006D55CA" w:rsidRDefault="006D55CA" w:rsidP="006D55CA">
      <w:pPr>
        <w:spacing w:after="0"/>
        <w:ind w:right="1402" w:firstLine="4"/>
        <w:rPr>
          <w:b/>
          <w:sz w:val="20"/>
        </w:rPr>
      </w:pPr>
      <w:r>
        <w:rPr>
          <w:b/>
          <w:sz w:val="20"/>
        </w:rPr>
        <w:t xml:space="preserve">*- niepotrzebne skreślić </w:t>
      </w:r>
    </w:p>
    <w:p w14:paraId="707D9A85" w14:textId="77777777" w:rsidR="00031133" w:rsidRDefault="00031133" w:rsidP="006D55CA">
      <w:pPr>
        <w:spacing w:after="0"/>
        <w:ind w:right="1402" w:firstLine="4"/>
        <w:rPr>
          <w:b/>
          <w:sz w:val="20"/>
        </w:rPr>
      </w:pPr>
    </w:p>
    <w:p w14:paraId="1D9DDDC0" w14:textId="77777777" w:rsidR="00031133" w:rsidRDefault="00031133" w:rsidP="006D55CA">
      <w:pPr>
        <w:spacing w:after="0"/>
        <w:ind w:right="1402" w:firstLine="4"/>
        <w:rPr>
          <w:b/>
          <w:sz w:val="20"/>
        </w:rPr>
      </w:pPr>
    </w:p>
    <w:p w14:paraId="4C50C4EC" w14:textId="77777777" w:rsidR="00031133" w:rsidRDefault="00031133" w:rsidP="006D55CA">
      <w:pPr>
        <w:spacing w:after="0"/>
        <w:ind w:right="1402" w:firstLine="4"/>
        <w:rPr>
          <w:b/>
          <w:sz w:val="20"/>
        </w:rPr>
      </w:pPr>
    </w:p>
    <w:p w14:paraId="519F7816" w14:textId="77777777" w:rsidR="00031133" w:rsidRDefault="00031133" w:rsidP="006D55CA">
      <w:pPr>
        <w:spacing w:after="0"/>
        <w:ind w:right="1402" w:firstLine="4"/>
        <w:rPr>
          <w:b/>
          <w:sz w:val="20"/>
        </w:rPr>
      </w:pPr>
    </w:p>
    <w:p w14:paraId="1F306D0C" w14:textId="77777777" w:rsidR="00031133" w:rsidRDefault="00031133" w:rsidP="005A06A8">
      <w:pPr>
        <w:spacing w:after="0"/>
        <w:ind w:right="1402"/>
      </w:pPr>
    </w:p>
    <w:sectPr w:rsidR="00031133" w:rsidSect="00EC3A93"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095F2" w14:textId="77777777" w:rsidR="00CB7737" w:rsidRDefault="00CB7737" w:rsidP="00D06259">
      <w:pPr>
        <w:spacing w:after="0" w:line="240" w:lineRule="auto"/>
      </w:pPr>
      <w:r>
        <w:separator/>
      </w:r>
    </w:p>
  </w:endnote>
  <w:endnote w:type="continuationSeparator" w:id="0">
    <w:p w14:paraId="2A7CE664" w14:textId="77777777" w:rsidR="00CB7737" w:rsidRDefault="00CB7737" w:rsidP="00D0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TimesNewRoman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A6EBA" w14:textId="77777777" w:rsidR="00CB7737" w:rsidRDefault="00CB7737" w:rsidP="00D06259">
      <w:pPr>
        <w:spacing w:after="0" w:line="240" w:lineRule="auto"/>
      </w:pPr>
      <w:r>
        <w:separator/>
      </w:r>
    </w:p>
  </w:footnote>
  <w:footnote w:type="continuationSeparator" w:id="0">
    <w:p w14:paraId="0D81F33E" w14:textId="77777777" w:rsidR="00CB7737" w:rsidRDefault="00CB7737" w:rsidP="00D06259">
      <w:pPr>
        <w:spacing w:after="0" w:line="240" w:lineRule="auto"/>
      </w:pPr>
      <w:r>
        <w:continuationSeparator/>
      </w:r>
    </w:p>
  </w:footnote>
  <w:footnote w:id="1">
    <w:p w14:paraId="2AD99E17" w14:textId="77777777" w:rsidR="00205F84" w:rsidRPr="000A4283" w:rsidRDefault="00205F84" w:rsidP="00205F8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A4283">
        <w:rPr>
          <w:rFonts w:ascii="Arial" w:hAnsi="Arial" w:cs="Arial"/>
          <w:sz w:val="16"/>
          <w:szCs w:val="16"/>
          <w:vertAlign w:val="superscript"/>
        </w:rPr>
        <w:footnoteRef/>
      </w:r>
      <w:r w:rsidRPr="000A4283">
        <w:rPr>
          <w:rFonts w:ascii="Arial" w:hAnsi="Arial" w:cs="Arial"/>
          <w:sz w:val="16"/>
          <w:szCs w:val="16"/>
        </w:rPr>
        <w:t xml:space="preserve"> </w:t>
      </w:r>
      <w:r w:rsidRPr="000A4283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A4283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A4283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o udzielenie zamówienia publicznego lub konkursu prowadzonego na podstawie ustawy </w:t>
      </w:r>
      <w:proofErr w:type="spellStart"/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992A980" w14:textId="77777777" w:rsidR="00205F84" w:rsidRPr="000A4283" w:rsidRDefault="00205F84" w:rsidP="00205F8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którym mowa w art. 1 pkt 3 ustawy;</w:t>
      </w:r>
    </w:p>
    <w:p w14:paraId="0A7D88D7" w14:textId="77777777" w:rsidR="00205F84" w:rsidRPr="000A4283" w:rsidRDefault="00205F84" w:rsidP="00205F8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A4283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 z późn.zm.) jest osoba wymieniona w wykazach określonych w rozporządzeniu 765/2006 i rozporządzeniu 269/2014 albo wpisana na listę lub będąca takim beneficjentem rzeczywistym od dnia 24 lutego 2022 r., o ile został wpisany na listę na podstawie decyzji w sprawie wpisu na listę rozstrzygającej o zastosowaniu środka, o którym mowa w art. 1 pkt 3 ustawy;</w:t>
      </w:r>
    </w:p>
    <w:p w14:paraId="0CF764F8" w14:textId="77777777" w:rsidR="00205F84" w:rsidRPr="000A4283" w:rsidRDefault="00205F84" w:rsidP="00205F8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13852AB" w14:textId="6FC3ABF2" w:rsidR="00CB7737" w:rsidRPr="00761CEB" w:rsidRDefault="00CB7737" w:rsidP="00211B0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  <w:footnote w:id="2">
    <w:p w14:paraId="6ABF7987" w14:textId="77777777" w:rsidR="00205F84" w:rsidRDefault="00205F84" w:rsidP="00211B0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A66DE4D" w14:textId="77777777" w:rsidR="00205F84" w:rsidRPr="000A4283" w:rsidRDefault="00205F84" w:rsidP="00205F8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A4283">
        <w:rPr>
          <w:rFonts w:ascii="Arial" w:hAnsi="Arial" w:cs="Arial"/>
          <w:sz w:val="16"/>
          <w:szCs w:val="16"/>
          <w:vertAlign w:val="superscript"/>
        </w:rPr>
        <w:footnoteRef/>
      </w:r>
      <w:r w:rsidRPr="000A4283">
        <w:rPr>
          <w:rFonts w:ascii="Arial" w:hAnsi="Arial" w:cs="Arial"/>
          <w:sz w:val="16"/>
          <w:szCs w:val="16"/>
        </w:rPr>
        <w:t xml:space="preserve"> </w:t>
      </w:r>
      <w:r w:rsidRPr="000A4283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0A4283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A4283">
        <w:rPr>
          <w:rFonts w:ascii="Arial" w:hAnsi="Arial" w:cs="Arial"/>
          <w:color w:val="222222"/>
          <w:sz w:val="16"/>
          <w:szCs w:val="16"/>
        </w:rPr>
        <w:t xml:space="preserve">z </w:t>
      </w: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 xml:space="preserve">o udzielenie zamówienia publicznego lub konkursu prowadzonego na podstawie ustawy </w:t>
      </w:r>
      <w:proofErr w:type="spellStart"/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76B3305" w14:textId="77777777" w:rsidR="00205F84" w:rsidRPr="000A4283" w:rsidRDefault="00205F84" w:rsidP="00205F8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  <w:t>o którym mowa w art. 1 pkt 3 ustawy;</w:t>
      </w:r>
    </w:p>
    <w:p w14:paraId="46913B2E" w14:textId="77777777" w:rsidR="00205F84" w:rsidRPr="000A4283" w:rsidRDefault="00205F84" w:rsidP="00205F8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A4283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 z późn.zm.) jest osoba wymieniona w wykazach określonych w rozporządzeniu 765/2006 i rozporządzeniu 269/2014 albo wpisana na listę lub będąca takim beneficjentem rzeczywistym od dnia 24 lutego 2022 r., o ile został wpisany na listę na podstawie decyzji w sprawie wpisu na listę rozstrzygającej o zastosowaniu środka, o którym mowa w art. 1 pkt 3 ustawy;</w:t>
      </w:r>
    </w:p>
    <w:p w14:paraId="4C9830EC" w14:textId="77777777" w:rsidR="00205F84" w:rsidRPr="000A4283" w:rsidRDefault="00205F84" w:rsidP="00205F8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A428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120,295 i 1598 oraz z 2024 r. poz. 619, 1685 i 1863),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E38C6B9" w14:textId="728506A8" w:rsidR="00CB7737" w:rsidRPr="00761CEB" w:rsidRDefault="00CB7737" w:rsidP="00211B0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2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C"/>
    <w:multiLevelType w:val="singleLevel"/>
    <w:tmpl w:val="0000000C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2">
    <w:nsid w:val="0000000E"/>
    <w:multiLevelType w:val="multilevel"/>
    <w:tmpl w:val="0000000E"/>
    <w:name w:val="WW8Num31"/>
    <w:lvl w:ilvl="0">
      <w:start w:val="9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vertAlign w:val="baseline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vertAlign w:val="baseline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63851B6"/>
    <w:multiLevelType w:val="multilevel"/>
    <w:tmpl w:val="5A42EF6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99010B0"/>
    <w:multiLevelType w:val="multilevel"/>
    <w:tmpl w:val="E4D69AC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62DCD"/>
    <w:multiLevelType w:val="hybridMultilevel"/>
    <w:tmpl w:val="51CC6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53B26"/>
    <w:multiLevelType w:val="multilevel"/>
    <w:tmpl w:val="DAF0B582"/>
    <w:lvl w:ilvl="0">
      <w:start w:val="31"/>
      <w:numFmt w:val="decimal"/>
      <w:lvlText w:val="%1."/>
      <w:lvlJc w:val="left"/>
      <w:pPr>
        <w:ind w:left="36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7">
    <w:nsid w:val="18831002"/>
    <w:multiLevelType w:val="hybridMultilevel"/>
    <w:tmpl w:val="8F3EB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C661E31"/>
    <w:multiLevelType w:val="multilevel"/>
    <w:tmpl w:val="E4204BD2"/>
    <w:lvl w:ilvl="0">
      <w:start w:val="1"/>
      <w:numFmt w:val="decimal"/>
      <w:lvlText w:val="%1)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0">
    <w:nsid w:val="1D57400A"/>
    <w:multiLevelType w:val="multilevel"/>
    <w:tmpl w:val="EFFAFD60"/>
    <w:lvl w:ilvl="0">
      <w:start w:val="26"/>
      <w:numFmt w:val="decimal"/>
      <w:lvlText w:val="%1."/>
      <w:lvlJc w:val="left"/>
      <w:pPr>
        <w:ind w:left="362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1">
    <w:nsid w:val="22832BED"/>
    <w:multiLevelType w:val="multilevel"/>
    <w:tmpl w:val="A6DA8BE4"/>
    <w:lvl w:ilvl="0">
      <w:start w:val="19"/>
      <w:numFmt w:val="decimal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2">
    <w:nsid w:val="26762B6C"/>
    <w:multiLevelType w:val="multilevel"/>
    <w:tmpl w:val="12D24D52"/>
    <w:lvl w:ilvl="0">
      <w:start w:val="12"/>
      <w:numFmt w:val="decimal"/>
      <w:lvlText w:val="%1"/>
      <w:lvlJc w:val="left"/>
      <w:pPr>
        <w:ind w:left="3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552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285207"/>
    <w:multiLevelType w:val="multilevel"/>
    <w:tmpl w:val="0F2ED0EC"/>
    <w:lvl w:ilvl="0">
      <w:start w:val="1"/>
      <w:numFmt w:val="decimal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695E35"/>
    <w:multiLevelType w:val="hybridMultilevel"/>
    <w:tmpl w:val="CC7C557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2231CD3"/>
    <w:multiLevelType w:val="hybridMultilevel"/>
    <w:tmpl w:val="8F182D5A"/>
    <w:lvl w:ilvl="0" w:tplc="D930B0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2745D5"/>
    <w:multiLevelType w:val="multilevel"/>
    <w:tmpl w:val="66624F08"/>
    <w:lvl w:ilvl="0">
      <w:start w:val="17"/>
      <w:numFmt w:val="decimal"/>
      <w:lvlText w:val="%1."/>
      <w:lvlJc w:val="left"/>
      <w:pPr>
        <w:ind w:left="1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1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AFF11B3"/>
    <w:multiLevelType w:val="hybridMultilevel"/>
    <w:tmpl w:val="A3F2E70C"/>
    <w:lvl w:ilvl="0" w:tplc="3BEADBA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A3B38"/>
    <w:multiLevelType w:val="multilevel"/>
    <w:tmpl w:val="30DCD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982121"/>
    <w:multiLevelType w:val="hybridMultilevel"/>
    <w:tmpl w:val="11A41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240298"/>
    <w:multiLevelType w:val="multilevel"/>
    <w:tmpl w:val="4EB261A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1304132"/>
    <w:multiLevelType w:val="hybridMultilevel"/>
    <w:tmpl w:val="33FCA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0A3693"/>
    <w:multiLevelType w:val="hybridMultilevel"/>
    <w:tmpl w:val="14AEA5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877601"/>
    <w:multiLevelType w:val="multilevel"/>
    <w:tmpl w:val="3C2A8136"/>
    <w:lvl w:ilvl="0">
      <w:start w:val="1"/>
      <w:numFmt w:val="decimal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479192C"/>
    <w:multiLevelType w:val="hybridMultilevel"/>
    <w:tmpl w:val="A04603A4"/>
    <w:lvl w:ilvl="0" w:tplc="FD123E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AE75A5"/>
    <w:multiLevelType w:val="multilevel"/>
    <w:tmpl w:val="F85CAA26"/>
    <w:lvl w:ilvl="0">
      <w:start w:val="1"/>
      <w:numFmt w:val="decimal"/>
      <w:lvlText w:val="%1)"/>
      <w:lvlJc w:val="left"/>
      <w:pPr>
        <w:ind w:left="259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num w:numId="1">
    <w:abstractNumId w:val="21"/>
  </w:num>
  <w:num w:numId="2">
    <w:abstractNumId w:val="13"/>
  </w:num>
  <w:num w:numId="3">
    <w:abstractNumId w:val="8"/>
  </w:num>
  <w:num w:numId="4">
    <w:abstractNumId w:val="18"/>
  </w:num>
  <w:num w:numId="5">
    <w:abstractNumId w:val="1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6"/>
  </w:num>
  <w:num w:numId="16">
    <w:abstractNumId w:val="5"/>
  </w:num>
  <w:num w:numId="17">
    <w:abstractNumId w:val="7"/>
  </w:num>
  <w:num w:numId="18">
    <w:abstractNumId w:val="22"/>
  </w:num>
  <w:num w:numId="19">
    <w:abstractNumId w:val="20"/>
  </w:num>
  <w:num w:numId="20">
    <w:abstractNumId w:val="25"/>
  </w:num>
  <w:num w:numId="21">
    <w:abstractNumId w:val="1"/>
  </w:num>
  <w:num w:numId="22">
    <w:abstractNumId w:val="27"/>
  </w:num>
  <w:num w:numId="23">
    <w:abstractNumId w:val="19"/>
  </w:num>
  <w:num w:numId="24">
    <w:abstractNumId w:val="23"/>
  </w:num>
  <w:num w:numId="25">
    <w:abstractNumId w:val="24"/>
  </w:num>
  <w:num w:numId="26">
    <w:abstractNumId w:val="16"/>
  </w:num>
  <w:num w:numId="27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91"/>
    <w:rsid w:val="00000341"/>
    <w:rsid w:val="00001220"/>
    <w:rsid w:val="00003072"/>
    <w:rsid w:val="0000732A"/>
    <w:rsid w:val="00010172"/>
    <w:rsid w:val="00010F49"/>
    <w:rsid w:val="00012E8F"/>
    <w:rsid w:val="0001458A"/>
    <w:rsid w:val="0001484C"/>
    <w:rsid w:val="00015359"/>
    <w:rsid w:val="00016EFA"/>
    <w:rsid w:val="000218B5"/>
    <w:rsid w:val="00021A86"/>
    <w:rsid w:val="00021DE4"/>
    <w:rsid w:val="000242FC"/>
    <w:rsid w:val="0002595F"/>
    <w:rsid w:val="000259D7"/>
    <w:rsid w:val="0002652A"/>
    <w:rsid w:val="0003062F"/>
    <w:rsid w:val="0003068D"/>
    <w:rsid w:val="00031133"/>
    <w:rsid w:val="000354E8"/>
    <w:rsid w:val="000360F3"/>
    <w:rsid w:val="00037D12"/>
    <w:rsid w:val="00037F41"/>
    <w:rsid w:val="000402B6"/>
    <w:rsid w:val="00041139"/>
    <w:rsid w:val="00041B69"/>
    <w:rsid w:val="00042371"/>
    <w:rsid w:val="000452D3"/>
    <w:rsid w:val="00046B5F"/>
    <w:rsid w:val="00046BA4"/>
    <w:rsid w:val="00046BAB"/>
    <w:rsid w:val="00046CFC"/>
    <w:rsid w:val="00046E8D"/>
    <w:rsid w:val="000501CC"/>
    <w:rsid w:val="000502E6"/>
    <w:rsid w:val="00050EDB"/>
    <w:rsid w:val="0005223E"/>
    <w:rsid w:val="0005384C"/>
    <w:rsid w:val="00053BF5"/>
    <w:rsid w:val="00054B24"/>
    <w:rsid w:val="0005504E"/>
    <w:rsid w:val="00056083"/>
    <w:rsid w:val="00056D04"/>
    <w:rsid w:val="00065082"/>
    <w:rsid w:val="00065BBD"/>
    <w:rsid w:val="00067E95"/>
    <w:rsid w:val="00070EA5"/>
    <w:rsid w:val="00073F29"/>
    <w:rsid w:val="00073FE0"/>
    <w:rsid w:val="00075431"/>
    <w:rsid w:val="0007745F"/>
    <w:rsid w:val="00077A36"/>
    <w:rsid w:val="00077C3E"/>
    <w:rsid w:val="00081C34"/>
    <w:rsid w:val="00083FD5"/>
    <w:rsid w:val="00085408"/>
    <w:rsid w:val="00087398"/>
    <w:rsid w:val="00087F8D"/>
    <w:rsid w:val="0009020D"/>
    <w:rsid w:val="00092DAF"/>
    <w:rsid w:val="0009543A"/>
    <w:rsid w:val="0009551D"/>
    <w:rsid w:val="00095A22"/>
    <w:rsid w:val="00097FC8"/>
    <w:rsid w:val="000A2AC5"/>
    <w:rsid w:val="000A4FC3"/>
    <w:rsid w:val="000A636B"/>
    <w:rsid w:val="000B2DAF"/>
    <w:rsid w:val="000B42C9"/>
    <w:rsid w:val="000B6568"/>
    <w:rsid w:val="000B71A7"/>
    <w:rsid w:val="000C1BFF"/>
    <w:rsid w:val="000C2169"/>
    <w:rsid w:val="000C28FA"/>
    <w:rsid w:val="000C4377"/>
    <w:rsid w:val="000C4742"/>
    <w:rsid w:val="000D0D62"/>
    <w:rsid w:val="000D1E80"/>
    <w:rsid w:val="000D28BD"/>
    <w:rsid w:val="000D2A03"/>
    <w:rsid w:val="000D44D5"/>
    <w:rsid w:val="000D465F"/>
    <w:rsid w:val="000D4B5C"/>
    <w:rsid w:val="000D7307"/>
    <w:rsid w:val="000D7DD3"/>
    <w:rsid w:val="000E15A7"/>
    <w:rsid w:val="000F0194"/>
    <w:rsid w:val="000F2D69"/>
    <w:rsid w:val="000F587C"/>
    <w:rsid w:val="000F67F5"/>
    <w:rsid w:val="000F768E"/>
    <w:rsid w:val="000F7743"/>
    <w:rsid w:val="00100B69"/>
    <w:rsid w:val="00100EE6"/>
    <w:rsid w:val="00101FD7"/>
    <w:rsid w:val="00106E64"/>
    <w:rsid w:val="001077DE"/>
    <w:rsid w:val="001147B1"/>
    <w:rsid w:val="0011729A"/>
    <w:rsid w:val="00117E31"/>
    <w:rsid w:val="00125628"/>
    <w:rsid w:val="00126319"/>
    <w:rsid w:val="00126F5F"/>
    <w:rsid w:val="001270E1"/>
    <w:rsid w:val="0012748F"/>
    <w:rsid w:val="00127E69"/>
    <w:rsid w:val="0013398F"/>
    <w:rsid w:val="0013578E"/>
    <w:rsid w:val="00136E78"/>
    <w:rsid w:val="00137CDE"/>
    <w:rsid w:val="00141E20"/>
    <w:rsid w:val="001428BE"/>
    <w:rsid w:val="001439CE"/>
    <w:rsid w:val="00150BAC"/>
    <w:rsid w:val="00151691"/>
    <w:rsid w:val="00151CA2"/>
    <w:rsid w:val="00153B46"/>
    <w:rsid w:val="00154603"/>
    <w:rsid w:val="00154B91"/>
    <w:rsid w:val="00155EBE"/>
    <w:rsid w:val="001560B5"/>
    <w:rsid w:val="001562CE"/>
    <w:rsid w:val="00157A58"/>
    <w:rsid w:val="001619E4"/>
    <w:rsid w:val="001629A6"/>
    <w:rsid w:val="00163A41"/>
    <w:rsid w:val="00166431"/>
    <w:rsid w:val="00166B84"/>
    <w:rsid w:val="00170428"/>
    <w:rsid w:val="00170513"/>
    <w:rsid w:val="0017078D"/>
    <w:rsid w:val="0017207D"/>
    <w:rsid w:val="00173542"/>
    <w:rsid w:val="00180214"/>
    <w:rsid w:val="001814EF"/>
    <w:rsid w:val="001851AA"/>
    <w:rsid w:val="001860C7"/>
    <w:rsid w:val="001863CE"/>
    <w:rsid w:val="00186C44"/>
    <w:rsid w:val="00187159"/>
    <w:rsid w:val="0019069B"/>
    <w:rsid w:val="00191A31"/>
    <w:rsid w:val="00193EEB"/>
    <w:rsid w:val="00195940"/>
    <w:rsid w:val="0019762B"/>
    <w:rsid w:val="0019779D"/>
    <w:rsid w:val="001A0A16"/>
    <w:rsid w:val="001A1445"/>
    <w:rsid w:val="001A3896"/>
    <w:rsid w:val="001A396D"/>
    <w:rsid w:val="001A557F"/>
    <w:rsid w:val="001A6902"/>
    <w:rsid w:val="001A759A"/>
    <w:rsid w:val="001A7E9F"/>
    <w:rsid w:val="001B0C03"/>
    <w:rsid w:val="001B0CE3"/>
    <w:rsid w:val="001B2D24"/>
    <w:rsid w:val="001B3F84"/>
    <w:rsid w:val="001B69E8"/>
    <w:rsid w:val="001B7159"/>
    <w:rsid w:val="001B7A41"/>
    <w:rsid w:val="001C02AE"/>
    <w:rsid w:val="001C02D2"/>
    <w:rsid w:val="001C111F"/>
    <w:rsid w:val="001C38B8"/>
    <w:rsid w:val="001C3D04"/>
    <w:rsid w:val="001C585B"/>
    <w:rsid w:val="001C5ACB"/>
    <w:rsid w:val="001C6D52"/>
    <w:rsid w:val="001D06C5"/>
    <w:rsid w:val="001D06E2"/>
    <w:rsid w:val="001D24AE"/>
    <w:rsid w:val="001D36F7"/>
    <w:rsid w:val="001D42B7"/>
    <w:rsid w:val="001D5B72"/>
    <w:rsid w:val="001D66D0"/>
    <w:rsid w:val="001E04B2"/>
    <w:rsid w:val="001E06BF"/>
    <w:rsid w:val="001E1549"/>
    <w:rsid w:val="001E37E0"/>
    <w:rsid w:val="001E51A7"/>
    <w:rsid w:val="001F204A"/>
    <w:rsid w:val="001F2E8C"/>
    <w:rsid w:val="001F7C85"/>
    <w:rsid w:val="00200549"/>
    <w:rsid w:val="00202179"/>
    <w:rsid w:val="002024A0"/>
    <w:rsid w:val="00203B03"/>
    <w:rsid w:val="00204536"/>
    <w:rsid w:val="00205F84"/>
    <w:rsid w:val="00210205"/>
    <w:rsid w:val="002111C8"/>
    <w:rsid w:val="00211B0C"/>
    <w:rsid w:val="00211C00"/>
    <w:rsid w:val="002126DC"/>
    <w:rsid w:val="00212834"/>
    <w:rsid w:val="00213BC4"/>
    <w:rsid w:val="00214E38"/>
    <w:rsid w:val="00217BFE"/>
    <w:rsid w:val="00220E00"/>
    <w:rsid w:val="00222359"/>
    <w:rsid w:val="00223279"/>
    <w:rsid w:val="00225665"/>
    <w:rsid w:val="00226B4D"/>
    <w:rsid w:val="00226C64"/>
    <w:rsid w:val="00227744"/>
    <w:rsid w:val="00231043"/>
    <w:rsid w:val="002327C9"/>
    <w:rsid w:val="00232E5C"/>
    <w:rsid w:val="002330C8"/>
    <w:rsid w:val="002330E2"/>
    <w:rsid w:val="00234C7C"/>
    <w:rsid w:val="00235AA6"/>
    <w:rsid w:val="00236309"/>
    <w:rsid w:val="002377D5"/>
    <w:rsid w:val="0024039F"/>
    <w:rsid w:val="00240729"/>
    <w:rsid w:val="00243458"/>
    <w:rsid w:val="0024677F"/>
    <w:rsid w:val="002523F8"/>
    <w:rsid w:val="00254838"/>
    <w:rsid w:val="0025554F"/>
    <w:rsid w:val="00255564"/>
    <w:rsid w:val="002564E5"/>
    <w:rsid w:val="002568C5"/>
    <w:rsid w:val="00256F31"/>
    <w:rsid w:val="002601F3"/>
    <w:rsid w:val="00261186"/>
    <w:rsid w:val="00262184"/>
    <w:rsid w:val="00262D60"/>
    <w:rsid w:val="00263B17"/>
    <w:rsid w:val="00264043"/>
    <w:rsid w:val="00265C09"/>
    <w:rsid w:val="00270C1D"/>
    <w:rsid w:val="0027104E"/>
    <w:rsid w:val="00272DCC"/>
    <w:rsid w:val="002744B8"/>
    <w:rsid w:val="002744D1"/>
    <w:rsid w:val="00274732"/>
    <w:rsid w:val="002802BD"/>
    <w:rsid w:val="00281EAE"/>
    <w:rsid w:val="00282FE2"/>
    <w:rsid w:val="00284BA0"/>
    <w:rsid w:val="00284C55"/>
    <w:rsid w:val="0028686C"/>
    <w:rsid w:val="002869A9"/>
    <w:rsid w:val="002871C3"/>
    <w:rsid w:val="002912CD"/>
    <w:rsid w:val="002939B6"/>
    <w:rsid w:val="0029532E"/>
    <w:rsid w:val="00295F81"/>
    <w:rsid w:val="002A0D43"/>
    <w:rsid w:val="002A4F72"/>
    <w:rsid w:val="002A5437"/>
    <w:rsid w:val="002A6170"/>
    <w:rsid w:val="002B032F"/>
    <w:rsid w:val="002B1648"/>
    <w:rsid w:val="002B4E14"/>
    <w:rsid w:val="002B5E95"/>
    <w:rsid w:val="002C03CE"/>
    <w:rsid w:val="002C1D6E"/>
    <w:rsid w:val="002C20C3"/>
    <w:rsid w:val="002C295A"/>
    <w:rsid w:val="002C6A53"/>
    <w:rsid w:val="002C6BE9"/>
    <w:rsid w:val="002C700F"/>
    <w:rsid w:val="002C7CE6"/>
    <w:rsid w:val="002D24ED"/>
    <w:rsid w:val="002D334B"/>
    <w:rsid w:val="002E0BAE"/>
    <w:rsid w:val="002E0BF6"/>
    <w:rsid w:val="002E0F64"/>
    <w:rsid w:val="002E105B"/>
    <w:rsid w:val="002E203B"/>
    <w:rsid w:val="002E2796"/>
    <w:rsid w:val="002E2CA4"/>
    <w:rsid w:val="002E55C2"/>
    <w:rsid w:val="002E5BE8"/>
    <w:rsid w:val="002E5FC1"/>
    <w:rsid w:val="002F0135"/>
    <w:rsid w:val="002F0E8B"/>
    <w:rsid w:val="002F11B3"/>
    <w:rsid w:val="002F1A14"/>
    <w:rsid w:val="002F2569"/>
    <w:rsid w:val="002F2EEB"/>
    <w:rsid w:val="002F3007"/>
    <w:rsid w:val="002F3019"/>
    <w:rsid w:val="002F47FD"/>
    <w:rsid w:val="002F73B0"/>
    <w:rsid w:val="002F7911"/>
    <w:rsid w:val="003000E7"/>
    <w:rsid w:val="003014C2"/>
    <w:rsid w:val="00310E22"/>
    <w:rsid w:val="003113CB"/>
    <w:rsid w:val="00312CAD"/>
    <w:rsid w:val="00315C91"/>
    <w:rsid w:val="00322AAB"/>
    <w:rsid w:val="00322DC0"/>
    <w:rsid w:val="003243FA"/>
    <w:rsid w:val="00324566"/>
    <w:rsid w:val="00324864"/>
    <w:rsid w:val="00325083"/>
    <w:rsid w:val="0032665A"/>
    <w:rsid w:val="00326A58"/>
    <w:rsid w:val="00330A10"/>
    <w:rsid w:val="00331629"/>
    <w:rsid w:val="00333067"/>
    <w:rsid w:val="00333F42"/>
    <w:rsid w:val="00334010"/>
    <w:rsid w:val="00334A20"/>
    <w:rsid w:val="0033668D"/>
    <w:rsid w:val="00340D61"/>
    <w:rsid w:val="00341577"/>
    <w:rsid w:val="0034298A"/>
    <w:rsid w:val="00345B5A"/>
    <w:rsid w:val="00346068"/>
    <w:rsid w:val="00353CDC"/>
    <w:rsid w:val="00355343"/>
    <w:rsid w:val="00355E30"/>
    <w:rsid w:val="00356470"/>
    <w:rsid w:val="003571BB"/>
    <w:rsid w:val="0035777C"/>
    <w:rsid w:val="00357BA7"/>
    <w:rsid w:val="0036116B"/>
    <w:rsid w:val="00362060"/>
    <w:rsid w:val="00362264"/>
    <w:rsid w:val="003630CE"/>
    <w:rsid w:val="003634FC"/>
    <w:rsid w:val="00363A45"/>
    <w:rsid w:val="0036758E"/>
    <w:rsid w:val="0037206E"/>
    <w:rsid w:val="003744D5"/>
    <w:rsid w:val="00374636"/>
    <w:rsid w:val="003774E1"/>
    <w:rsid w:val="003776C2"/>
    <w:rsid w:val="0038056F"/>
    <w:rsid w:val="00386EE4"/>
    <w:rsid w:val="003878B6"/>
    <w:rsid w:val="00390D44"/>
    <w:rsid w:val="003917D9"/>
    <w:rsid w:val="00391D16"/>
    <w:rsid w:val="003934DF"/>
    <w:rsid w:val="003943EE"/>
    <w:rsid w:val="003949AE"/>
    <w:rsid w:val="003975F4"/>
    <w:rsid w:val="00397BF7"/>
    <w:rsid w:val="003A104F"/>
    <w:rsid w:val="003A163C"/>
    <w:rsid w:val="003A20C8"/>
    <w:rsid w:val="003A6752"/>
    <w:rsid w:val="003B12A3"/>
    <w:rsid w:val="003B1717"/>
    <w:rsid w:val="003B2A8C"/>
    <w:rsid w:val="003B39F8"/>
    <w:rsid w:val="003B49F0"/>
    <w:rsid w:val="003B507A"/>
    <w:rsid w:val="003B5C6F"/>
    <w:rsid w:val="003B675F"/>
    <w:rsid w:val="003B7FE4"/>
    <w:rsid w:val="003C0D6B"/>
    <w:rsid w:val="003C0DB3"/>
    <w:rsid w:val="003C1A99"/>
    <w:rsid w:val="003C442B"/>
    <w:rsid w:val="003C4FD6"/>
    <w:rsid w:val="003C5D57"/>
    <w:rsid w:val="003C6805"/>
    <w:rsid w:val="003D04F1"/>
    <w:rsid w:val="003D2198"/>
    <w:rsid w:val="003D3E58"/>
    <w:rsid w:val="003D4407"/>
    <w:rsid w:val="003D4F84"/>
    <w:rsid w:val="003D5735"/>
    <w:rsid w:val="003D7B1E"/>
    <w:rsid w:val="003E09F3"/>
    <w:rsid w:val="003E1AA3"/>
    <w:rsid w:val="003E1CF5"/>
    <w:rsid w:val="003E2D9A"/>
    <w:rsid w:val="003E3D07"/>
    <w:rsid w:val="003E436D"/>
    <w:rsid w:val="003E4C4B"/>
    <w:rsid w:val="003E5C85"/>
    <w:rsid w:val="003E67F9"/>
    <w:rsid w:val="003E7CBB"/>
    <w:rsid w:val="003F2C04"/>
    <w:rsid w:val="003F362F"/>
    <w:rsid w:val="003F7D11"/>
    <w:rsid w:val="003F7DFF"/>
    <w:rsid w:val="0040012B"/>
    <w:rsid w:val="0040155C"/>
    <w:rsid w:val="00402D0A"/>
    <w:rsid w:val="0040382B"/>
    <w:rsid w:val="00403990"/>
    <w:rsid w:val="0040420B"/>
    <w:rsid w:val="00405621"/>
    <w:rsid w:val="0040708A"/>
    <w:rsid w:val="00410015"/>
    <w:rsid w:val="004106D1"/>
    <w:rsid w:val="00411960"/>
    <w:rsid w:val="00411B4E"/>
    <w:rsid w:val="00413770"/>
    <w:rsid w:val="0041451D"/>
    <w:rsid w:val="00414E22"/>
    <w:rsid w:val="0041502F"/>
    <w:rsid w:val="004157EC"/>
    <w:rsid w:val="0042061D"/>
    <w:rsid w:val="00422F2A"/>
    <w:rsid w:val="0042480C"/>
    <w:rsid w:val="004257F1"/>
    <w:rsid w:val="004259C0"/>
    <w:rsid w:val="00426B06"/>
    <w:rsid w:val="00426F4F"/>
    <w:rsid w:val="004331A3"/>
    <w:rsid w:val="00442D77"/>
    <w:rsid w:val="004440D7"/>
    <w:rsid w:val="00444FD1"/>
    <w:rsid w:val="00446210"/>
    <w:rsid w:val="004463D8"/>
    <w:rsid w:val="00446EDF"/>
    <w:rsid w:val="00447340"/>
    <w:rsid w:val="00447A5B"/>
    <w:rsid w:val="0045041F"/>
    <w:rsid w:val="00450954"/>
    <w:rsid w:val="00454570"/>
    <w:rsid w:val="00455EE2"/>
    <w:rsid w:val="00457E0E"/>
    <w:rsid w:val="00460201"/>
    <w:rsid w:val="0046059B"/>
    <w:rsid w:val="00462EBE"/>
    <w:rsid w:val="00465E02"/>
    <w:rsid w:val="0046614D"/>
    <w:rsid w:val="004720DD"/>
    <w:rsid w:val="00472272"/>
    <w:rsid w:val="0047238F"/>
    <w:rsid w:val="00472426"/>
    <w:rsid w:val="00474E1E"/>
    <w:rsid w:val="00476A58"/>
    <w:rsid w:val="0048068F"/>
    <w:rsid w:val="00482187"/>
    <w:rsid w:val="004834B5"/>
    <w:rsid w:val="004872B0"/>
    <w:rsid w:val="00487495"/>
    <w:rsid w:val="00491B61"/>
    <w:rsid w:val="00491E0D"/>
    <w:rsid w:val="00494354"/>
    <w:rsid w:val="00494D92"/>
    <w:rsid w:val="004958D3"/>
    <w:rsid w:val="00496333"/>
    <w:rsid w:val="00496A3D"/>
    <w:rsid w:val="004A2914"/>
    <w:rsid w:val="004A4A7D"/>
    <w:rsid w:val="004A666F"/>
    <w:rsid w:val="004A7D91"/>
    <w:rsid w:val="004B2DEC"/>
    <w:rsid w:val="004B4B3A"/>
    <w:rsid w:val="004B5BD7"/>
    <w:rsid w:val="004B72B4"/>
    <w:rsid w:val="004B7574"/>
    <w:rsid w:val="004C040A"/>
    <w:rsid w:val="004C18C2"/>
    <w:rsid w:val="004C1B89"/>
    <w:rsid w:val="004C2D3A"/>
    <w:rsid w:val="004C3ED3"/>
    <w:rsid w:val="004C58BC"/>
    <w:rsid w:val="004C63DA"/>
    <w:rsid w:val="004C646A"/>
    <w:rsid w:val="004C77BC"/>
    <w:rsid w:val="004D13EA"/>
    <w:rsid w:val="004D48CE"/>
    <w:rsid w:val="004D5027"/>
    <w:rsid w:val="004D613C"/>
    <w:rsid w:val="004D61D3"/>
    <w:rsid w:val="004E091F"/>
    <w:rsid w:val="004E3FF6"/>
    <w:rsid w:val="004E6890"/>
    <w:rsid w:val="004F0392"/>
    <w:rsid w:val="004F1052"/>
    <w:rsid w:val="004F47C3"/>
    <w:rsid w:val="004F5EC9"/>
    <w:rsid w:val="00503395"/>
    <w:rsid w:val="00503874"/>
    <w:rsid w:val="0050617A"/>
    <w:rsid w:val="00507267"/>
    <w:rsid w:val="00507AC6"/>
    <w:rsid w:val="00507BC6"/>
    <w:rsid w:val="00512FDB"/>
    <w:rsid w:val="0051326B"/>
    <w:rsid w:val="00514799"/>
    <w:rsid w:val="00520B28"/>
    <w:rsid w:val="005213D4"/>
    <w:rsid w:val="0052254D"/>
    <w:rsid w:val="00523D20"/>
    <w:rsid w:val="0052407B"/>
    <w:rsid w:val="00526CAA"/>
    <w:rsid w:val="005270AC"/>
    <w:rsid w:val="00530180"/>
    <w:rsid w:val="005375DA"/>
    <w:rsid w:val="00537D3D"/>
    <w:rsid w:val="00540BE1"/>
    <w:rsid w:val="00540C4B"/>
    <w:rsid w:val="00542F32"/>
    <w:rsid w:val="005445A3"/>
    <w:rsid w:val="00544BED"/>
    <w:rsid w:val="00546164"/>
    <w:rsid w:val="00547012"/>
    <w:rsid w:val="00547480"/>
    <w:rsid w:val="005518D1"/>
    <w:rsid w:val="00551A89"/>
    <w:rsid w:val="00552E86"/>
    <w:rsid w:val="00555ACC"/>
    <w:rsid w:val="00560538"/>
    <w:rsid w:val="00563C5F"/>
    <w:rsid w:val="00564A0E"/>
    <w:rsid w:val="00566B1F"/>
    <w:rsid w:val="0056767C"/>
    <w:rsid w:val="005679BB"/>
    <w:rsid w:val="00570540"/>
    <w:rsid w:val="00571103"/>
    <w:rsid w:val="00571491"/>
    <w:rsid w:val="00574425"/>
    <w:rsid w:val="0057510D"/>
    <w:rsid w:val="00577397"/>
    <w:rsid w:val="00580DDA"/>
    <w:rsid w:val="00583BC6"/>
    <w:rsid w:val="0058420C"/>
    <w:rsid w:val="0058502C"/>
    <w:rsid w:val="00585E05"/>
    <w:rsid w:val="005876B4"/>
    <w:rsid w:val="00590388"/>
    <w:rsid w:val="0059099C"/>
    <w:rsid w:val="005909F1"/>
    <w:rsid w:val="005914CC"/>
    <w:rsid w:val="00592E02"/>
    <w:rsid w:val="00593559"/>
    <w:rsid w:val="00593688"/>
    <w:rsid w:val="00594364"/>
    <w:rsid w:val="00594DF0"/>
    <w:rsid w:val="00597621"/>
    <w:rsid w:val="00597B0A"/>
    <w:rsid w:val="005A06A8"/>
    <w:rsid w:val="005A0F70"/>
    <w:rsid w:val="005A2921"/>
    <w:rsid w:val="005A29DC"/>
    <w:rsid w:val="005A32D6"/>
    <w:rsid w:val="005A3D24"/>
    <w:rsid w:val="005A4924"/>
    <w:rsid w:val="005A584E"/>
    <w:rsid w:val="005A5C10"/>
    <w:rsid w:val="005A6294"/>
    <w:rsid w:val="005A7510"/>
    <w:rsid w:val="005B309B"/>
    <w:rsid w:val="005B4C35"/>
    <w:rsid w:val="005B72CD"/>
    <w:rsid w:val="005B764A"/>
    <w:rsid w:val="005C0195"/>
    <w:rsid w:val="005C2EC5"/>
    <w:rsid w:val="005C58B3"/>
    <w:rsid w:val="005C5D8D"/>
    <w:rsid w:val="005D023D"/>
    <w:rsid w:val="005D200B"/>
    <w:rsid w:val="005D20F3"/>
    <w:rsid w:val="005D2C33"/>
    <w:rsid w:val="005D404C"/>
    <w:rsid w:val="005D7875"/>
    <w:rsid w:val="005E04D6"/>
    <w:rsid w:val="005E3038"/>
    <w:rsid w:val="005E46FC"/>
    <w:rsid w:val="005E5681"/>
    <w:rsid w:val="005E59C8"/>
    <w:rsid w:val="005E6DE5"/>
    <w:rsid w:val="005F03E0"/>
    <w:rsid w:val="005F0707"/>
    <w:rsid w:val="005F44D0"/>
    <w:rsid w:val="005F60C8"/>
    <w:rsid w:val="005F7ACD"/>
    <w:rsid w:val="006016AA"/>
    <w:rsid w:val="006037EA"/>
    <w:rsid w:val="006039B0"/>
    <w:rsid w:val="0060562E"/>
    <w:rsid w:val="00606914"/>
    <w:rsid w:val="0061005B"/>
    <w:rsid w:val="00612B95"/>
    <w:rsid w:val="006141CA"/>
    <w:rsid w:val="00614EFE"/>
    <w:rsid w:val="0061640B"/>
    <w:rsid w:val="006205AD"/>
    <w:rsid w:val="0062074D"/>
    <w:rsid w:val="006216B3"/>
    <w:rsid w:val="006227F1"/>
    <w:rsid w:val="00623E3C"/>
    <w:rsid w:val="00624F2C"/>
    <w:rsid w:val="006257EB"/>
    <w:rsid w:val="0062638A"/>
    <w:rsid w:val="00626E1F"/>
    <w:rsid w:val="00632F04"/>
    <w:rsid w:val="006333CC"/>
    <w:rsid w:val="006340BE"/>
    <w:rsid w:val="00634D8D"/>
    <w:rsid w:val="00635DB6"/>
    <w:rsid w:val="00637A34"/>
    <w:rsid w:val="00640A9E"/>
    <w:rsid w:val="00642D3F"/>
    <w:rsid w:val="00642D85"/>
    <w:rsid w:val="006431BE"/>
    <w:rsid w:val="006439B0"/>
    <w:rsid w:val="00646CA5"/>
    <w:rsid w:val="00651C59"/>
    <w:rsid w:val="00653B4C"/>
    <w:rsid w:val="006541E7"/>
    <w:rsid w:val="00654FB2"/>
    <w:rsid w:val="00655308"/>
    <w:rsid w:val="00655A7C"/>
    <w:rsid w:val="006564E2"/>
    <w:rsid w:val="00656C67"/>
    <w:rsid w:val="00657127"/>
    <w:rsid w:val="006609C0"/>
    <w:rsid w:val="006630D6"/>
    <w:rsid w:val="00667B1D"/>
    <w:rsid w:val="00670EE0"/>
    <w:rsid w:val="006716AD"/>
    <w:rsid w:val="006717CB"/>
    <w:rsid w:val="00672017"/>
    <w:rsid w:val="00672AC6"/>
    <w:rsid w:val="0067402A"/>
    <w:rsid w:val="006741A1"/>
    <w:rsid w:val="006757C9"/>
    <w:rsid w:val="00676671"/>
    <w:rsid w:val="006826F4"/>
    <w:rsid w:val="00683044"/>
    <w:rsid w:val="00685220"/>
    <w:rsid w:val="00692ABB"/>
    <w:rsid w:val="00693CDA"/>
    <w:rsid w:val="00694C49"/>
    <w:rsid w:val="00695C8E"/>
    <w:rsid w:val="00696653"/>
    <w:rsid w:val="00696F87"/>
    <w:rsid w:val="00696FC2"/>
    <w:rsid w:val="006A431E"/>
    <w:rsid w:val="006A4711"/>
    <w:rsid w:val="006B03FC"/>
    <w:rsid w:val="006B2EE4"/>
    <w:rsid w:val="006B4A16"/>
    <w:rsid w:val="006C0880"/>
    <w:rsid w:val="006C19FC"/>
    <w:rsid w:val="006C3913"/>
    <w:rsid w:val="006C3DBE"/>
    <w:rsid w:val="006C4F60"/>
    <w:rsid w:val="006C7BDD"/>
    <w:rsid w:val="006D0DD0"/>
    <w:rsid w:val="006D1376"/>
    <w:rsid w:val="006D328B"/>
    <w:rsid w:val="006D330E"/>
    <w:rsid w:val="006D55CA"/>
    <w:rsid w:val="006D5E65"/>
    <w:rsid w:val="006E6094"/>
    <w:rsid w:val="006F0ED1"/>
    <w:rsid w:val="006F489D"/>
    <w:rsid w:val="006F6934"/>
    <w:rsid w:val="006F78F3"/>
    <w:rsid w:val="007005DD"/>
    <w:rsid w:val="0070265A"/>
    <w:rsid w:val="00702C73"/>
    <w:rsid w:val="00705070"/>
    <w:rsid w:val="00705225"/>
    <w:rsid w:val="00706856"/>
    <w:rsid w:val="00707A0F"/>
    <w:rsid w:val="00710B3B"/>
    <w:rsid w:val="00711BA0"/>
    <w:rsid w:val="00712022"/>
    <w:rsid w:val="007130BB"/>
    <w:rsid w:val="00713431"/>
    <w:rsid w:val="007139AF"/>
    <w:rsid w:val="007152AE"/>
    <w:rsid w:val="00722605"/>
    <w:rsid w:val="00724425"/>
    <w:rsid w:val="00725908"/>
    <w:rsid w:val="00725BDC"/>
    <w:rsid w:val="00726D94"/>
    <w:rsid w:val="00731660"/>
    <w:rsid w:val="00732D52"/>
    <w:rsid w:val="00737ABF"/>
    <w:rsid w:val="00737F48"/>
    <w:rsid w:val="00740157"/>
    <w:rsid w:val="00740224"/>
    <w:rsid w:val="00742D89"/>
    <w:rsid w:val="007432A3"/>
    <w:rsid w:val="00743313"/>
    <w:rsid w:val="00743ED9"/>
    <w:rsid w:val="007513F2"/>
    <w:rsid w:val="007523BF"/>
    <w:rsid w:val="007545DC"/>
    <w:rsid w:val="00754A99"/>
    <w:rsid w:val="00756B0D"/>
    <w:rsid w:val="007602B7"/>
    <w:rsid w:val="007604DA"/>
    <w:rsid w:val="00765480"/>
    <w:rsid w:val="007657A1"/>
    <w:rsid w:val="00766455"/>
    <w:rsid w:val="00767D90"/>
    <w:rsid w:val="00771FCB"/>
    <w:rsid w:val="007725F6"/>
    <w:rsid w:val="00775401"/>
    <w:rsid w:val="00775672"/>
    <w:rsid w:val="00776154"/>
    <w:rsid w:val="007776FE"/>
    <w:rsid w:val="00781439"/>
    <w:rsid w:val="00781F2E"/>
    <w:rsid w:val="0078241B"/>
    <w:rsid w:val="00782820"/>
    <w:rsid w:val="00783B6C"/>
    <w:rsid w:val="00784D6C"/>
    <w:rsid w:val="0078570E"/>
    <w:rsid w:val="007858A9"/>
    <w:rsid w:val="0078613C"/>
    <w:rsid w:val="00787063"/>
    <w:rsid w:val="007870C3"/>
    <w:rsid w:val="007904B8"/>
    <w:rsid w:val="007912E7"/>
    <w:rsid w:val="0079246A"/>
    <w:rsid w:val="007924D7"/>
    <w:rsid w:val="00793D62"/>
    <w:rsid w:val="00794924"/>
    <w:rsid w:val="00794F6D"/>
    <w:rsid w:val="007968C3"/>
    <w:rsid w:val="00796A7D"/>
    <w:rsid w:val="007A02DC"/>
    <w:rsid w:val="007A3B39"/>
    <w:rsid w:val="007A515C"/>
    <w:rsid w:val="007A6078"/>
    <w:rsid w:val="007B076C"/>
    <w:rsid w:val="007B113F"/>
    <w:rsid w:val="007B37A9"/>
    <w:rsid w:val="007B39D3"/>
    <w:rsid w:val="007B5248"/>
    <w:rsid w:val="007B543F"/>
    <w:rsid w:val="007B5E74"/>
    <w:rsid w:val="007B7D3E"/>
    <w:rsid w:val="007C08A7"/>
    <w:rsid w:val="007C0F19"/>
    <w:rsid w:val="007C1FBC"/>
    <w:rsid w:val="007C2467"/>
    <w:rsid w:val="007C6DCB"/>
    <w:rsid w:val="007C7063"/>
    <w:rsid w:val="007D1244"/>
    <w:rsid w:val="007D1C7E"/>
    <w:rsid w:val="007D264B"/>
    <w:rsid w:val="007D38AD"/>
    <w:rsid w:val="007D6358"/>
    <w:rsid w:val="007D6413"/>
    <w:rsid w:val="007D68B1"/>
    <w:rsid w:val="007E0151"/>
    <w:rsid w:val="007E194A"/>
    <w:rsid w:val="007E1E3E"/>
    <w:rsid w:val="007E3B43"/>
    <w:rsid w:val="007E4052"/>
    <w:rsid w:val="007E515D"/>
    <w:rsid w:val="007E5518"/>
    <w:rsid w:val="007E56BA"/>
    <w:rsid w:val="007E5E25"/>
    <w:rsid w:val="007F2726"/>
    <w:rsid w:val="007F2D40"/>
    <w:rsid w:val="007F497E"/>
    <w:rsid w:val="007F5511"/>
    <w:rsid w:val="007F670D"/>
    <w:rsid w:val="007F6F62"/>
    <w:rsid w:val="007F7EF1"/>
    <w:rsid w:val="00801A74"/>
    <w:rsid w:val="00803F37"/>
    <w:rsid w:val="008041D4"/>
    <w:rsid w:val="00804DC8"/>
    <w:rsid w:val="00804F42"/>
    <w:rsid w:val="00805D68"/>
    <w:rsid w:val="00807AA2"/>
    <w:rsid w:val="00807FF6"/>
    <w:rsid w:val="00810936"/>
    <w:rsid w:val="00811F93"/>
    <w:rsid w:val="008127FC"/>
    <w:rsid w:val="00812C31"/>
    <w:rsid w:val="00812C68"/>
    <w:rsid w:val="00814103"/>
    <w:rsid w:val="008148D8"/>
    <w:rsid w:val="0082078F"/>
    <w:rsid w:val="00827410"/>
    <w:rsid w:val="0082784E"/>
    <w:rsid w:val="00832E65"/>
    <w:rsid w:val="00833E4A"/>
    <w:rsid w:val="00833E5A"/>
    <w:rsid w:val="00835025"/>
    <w:rsid w:val="00836E0F"/>
    <w:rsid w:val="008379B5"/>
    <w:rsid w:val="0084110D"/>
    <w:rsid w:val="00842A5E"/>
    <w:rsid w:val="00844ECF"/>
    <w:rsid w:val="00844F76"/>
    <w:rsid w:val="0084503F"/>
    <w:rsid w:val="00846523"/>
    <w:rsid w:val="00850028"/>
    <w:rsid w:val="00852E13"/>
    <w:rsid w:val="00860E67"/>
    <w:rsid w:val="00862516"/>
    <w:rsid w:val="0086258F"/>
    <w:rsid w:val="0086309B"/>
    <w:rsid w:val="0086370F"/>
    <w:rsid w:val="00863BDA"/>
    <w:rsid w:val="008651FD"/>
    <w:rsid w:val="008654F1"/>
    <w:rsid w:val="00865B36"/>
    <w:rsid w:val="00866488"/>
    <w:rsid w:val="00871046"/>
    <w:rsid w:val="00873D9B"/>
    <w:rsid w:val="00880CC9"/>
    <w:rsid w:val="00882820"/>
    <w:rsid w:val="00882AE1"/>
    <w:rsid w:val="00882EEA"/>
    <w:rsid w:val="008834F3"/>
    <w:rsid w:val="00883845"/>
    <w:rsid w:val="008839E7"/>
    <w:rsid w:val="00886AC7"/>
    <w:rsid w:val="00890E0C"/>
    <w:rsid w:val="00893C88"/>
    <w:rsid w:val="008A0FD9"/>
    <w:rsid w:val="008A1BEF"/>
    <w:rsid w:val="008A1E94"/>
    <w:rsid w:val="008A37F8"/>
    <w:rsid w:val="008A44AA"/>
    <w:rsid w:val="008A4B51"/>
    <w:rsid w:val="008A58D1"/>
    <w:rsid w:val="008A5B7B"/>
    <w:rsid w:val="008A7116"/>
    <w:rsid w:val="008A7312"/>
    <w:rsid w:val="008B0D28"/>
    <w:rsid w:val="008B1061"/>
    <w:rsid w:val="008B184B"/>
    <w:rsid w:val="008B1DC2"/>
    <w:rsid w:val="008B2042"/>
    <w:rsid w:val="008B361A"/>
    <w:rsid w:val="008B3E95"/>
    <w:rsid w:val="008B5F98"/>
    <w:rsid w:val="008B70E1"/>
    <w:rsid w:val="008C1D7C"/>
    <w:rsid w:val="008C212E"/>
    <w:rsid w:val="008C2EDC"/>
    <w:rsid w:val="008C3058"/>
    <w:rsid w:val="008C3DDC"/>
    <w:rsid w:val="008C6C82"/>
    <w:rsid w:val="008C7E66"/>
    <w:rsid w:val="008D17F3"/>
    <w:rsid w:val="008D1C0B"/>
    <w:rsid w:val="008D20C2"/>
    <w:rsid w:val="008D2194"/>
    <w:rsid w:val="008D3D9D"/>
    <w:rsid w:val="008D41CF"/>
    <w:rsid w:val="008D4309"/>
    <w:rsid w:val="008E05D4"/>
    <w:rsid w:val="008E1FE8"/>
    <w:rsid w:val="008E2541"/>
    <w:rsid w:val="008E3519"/>
    <w:rsid w:val="008E3C39"/>
    <w:rsid w:val="008E3C42"/>
    <w:rsid w:val="008E406E"/>
    <w:rsid w:val="008E4DE1"/>
    <w:rsid w:val="008E6244"/>
    <w:rsid w:val="008F18F2"/>
    <w:rsid w:val="008F1F35"/>
    <w:rsid w:val="008F625A"/>
    <w:rsid w:val="008F7637"/>
    <w:rsid w:val="008F783F"/>
    <w:rsid w:val="00904644"/>
    <w:rsid w:val="00905C6F"/>
    <w:rsid w:val="00906D18"/>
    <w:rsid w:val="009070A0"/>
    <w:rsid w:val="0091301C"/>
    <w:rsid w:val="009139FE"/>
    <w:rsid w:val="00914F27"/>
    <w:rsid w:val="009219B5"/>
    <w:rsid w:val="00922E9E"/>
    <w:rsid w:val="0092335C"/>
    <w:rsid w:val="00924428"/>
    <w:rsid w:val="00925320"/>
    <w:rsid w:val="009261B4"/>
    <w:rsid w:val="009305FE"/>
    <w:rsid w:val="0093132F"/>
    <w:rsid w:val="00931907"/>
    <w:rsid w:val="00932B04"/>
    <w:rsid w:val="00933EA0"/>
    <w:rsid w:val="0093501B"/>
    <w:rsid w:val="009402C5"/>
    <w:rsid w:val="00940BA7"/>
    <w:rsid w:val="00942F69"/>
    <w:rsid w:val="0094395E"/>
    <w:rsid w:val="009445F9"/>
    <w:rsid w:val="00944AF9"/>
    <w:rsid w:val="00944D38"/>
    <w:rsid w:val="0094612F"/>
    <w:rsid w:val="009507A6"/>
    <w:rsid w:val="00952D8A"/>
    <w:rsid w:val="0095337A"/>
    <w:rsid w:val="00954158"/>
    <w:rsid w:val="00954FCA"/>
    <w:rsid w:val="00957975"/>
    <w:rsid w:val="00961F80"/>
    <w:rsid w:val="00965522"/>
    <w:rsid w:val="009665E9"/>
    <w:rsid w:val="00966FBC"/>
    <w:rsid w:val="00967729"/>
    <w:rsid w:val="009678C0"/>
    <w:rsid w:val="0097308F"/>
    <w:rsid w:val="00973650"/>
    <w:rsid w:val="00977EA9"/>
    <w:rsid w:val="00984252"/>
    <w:rsid w:val="00992A54"/>
    <w:rsid w:val="009A20EE"/>
    <w:rsid w:val="009A60DB"/>
    <w:rsid w:val="009A6756"/>
    <w:rsid w:val="009A6EDB"/>
    <w:rsid w:val="009B0F60"/>
    <w:rsid w:val="009B199B"/>
    <w:rsid w:val="009B2A77"/>
    <w:rsid w:val="009B426E"/>
    <w:rsid w:val="009B67D8"/>
    <w:rsid w:val="009C052C"/>
    <w:rsid w:val="009C0E62"/>
    <w:rsid w:val="009C19D1"/>
    <w:rsid w:val="009C5167"/>
    <w:rsid w:val="009C76E9"/>
    <w:rsid w:val="009D24BE"/>
    <w:rsid w:val="009D29B3"/>
    <w:rsid w:val="009D3189"/>
    <w:rsid w:val="009D6094"/>
    <w:rsid w:val="009D6ED4"/>
    <w:rsid w:val="009D7704"/>
    <w:rsid w:val="009D7C0E"/>
    <w:rsid w:val="009E07AD"/>
    <w:rsid w:val="009E0CAC"/>
    <w:rsid w:val="009E2705"/>
    <w:rsid w:val="009E3A4C"/>
    <w:rsid w:val="009E416F"/>
    <w:rsid w:val="009E452E"/>
    <w:rsid w:val="009E51E3"/>
    <w:rsid w:val="009E5242"/>
    <w:rsid w:val="009E61FF"/>
    <w:rsid w:val="009F073B"/>
    <w:rsid w:val="009F12B0"/>
    <w:rsid w:val="009F1C99"/>
    <w:rsid w:val="009F5181"/>
    <w:rsid w:val="009F5240"/>
    <w:rsid w:val="009F5330"/>
    <w:rsid w:val="009F7962"/>
    <w:rsid w:val="009F7E5B"/>
    <w:rsid w:val="00A03826"/>
    <w:rsid w:val="00A06470"/>
    <w:rsid w:val="00A07DB9"/>
    <w:rsid w:val="00A13372"/>
    <w:rsid w:val="00A1598C"/>
    <w:rsid w:val="00A1709B"/>
    <w:rsid w:val="00A20B18"/>
    <w:rsid w:val="00A21BE2"/>
    <w:rsid w:val="00A22239"/>
    <w:rsid w:val="00A23B8E"/>
    <w:rsid w:val="00A24D9D"/>
    <w:rsid w:val="00A25FD9"/>
    <w:rsid w:val="00A30D1F"/>
    <w:rsid w:val="00A343BC"/>
    <w:rsid w:val="00A35126"/>
    <w:rsid w:val="00A4081F"/>
    <w:rsid w:val="00A447C7"/>
    <w:rsid w:val="00A45137"/>
    <w:rsid w:val="00A46CDA"/>
    <w:rsid w:val="00A46CF5"/>
    <w:rsid w:val="00A472AE"/>
    <w:rsid w:val="00A47314"/>
    <w:rsid w:val="00A50893"/>
    <w:rsid w:val="00A5251F"/>
    <w:rsid w:val="00A5649C"/>
    <w:rsid w:val="00A647FF"/>
    <w:rsid w:val="00A6671F"/>
    <w:rsid w:val="00A66C86"/>
    <w:rsid w:val="00A66D41"/>
    <w:rsid w:val="00A67FC4"/>
    <w:rsid w:val="00A704BF"/>
    <w:rsid w:val="00A70C16"/>
    <w:rsid w:val="00A7172A"/>
    <w:rsid w:val="00A72621"/>
    <w:rsid w:val="00A731E7"/>
    <w:rsid w:val="00A73C31"/>
    <w:rsid w:val="00A747F9"/>
    <w:rsid w:val="00A75EEA"/>
    <w:rsid w:val="00A760BC"/>
    <w:rsid w:val="00A7619C"/>
    <w:rsid w:val="00A76AE7"/>
    <w:rsid w:val="00A7703D"/>
    <w:rsid w:val="00A77457"/>
    <w:rsid w:val="00A86708"/>
    <w:rsid w:val="00A87AD1"/>
    <w:rsid w:val="00A9144C"/>
    <w:rsid w:val="00A91613"/>
    <w:rsid w:val="00A91D82"/>
    <w:rsid w:val="00A92924"/>
    <w:rsid w:val="00A94C90"/>
    <w:rsid w:val="00A95D68"/>
    <w:rsid w:val="00AA00E3"/>
    <w:rsid w:val="00AA0C8F"/>
    <w:rsid w:val="00AA188D"/>
    <w:rsid w:val="00AA4043"/>
    <w:rsid w:val="00AA4A73"/>
    <w:rsid w:val="00AA4B3D"/>
    <w:rsid w:val="00AA5AEC"/>
    <w:rsid w:val="00AA7E1E"/>
    <w:rsid w:val="00AB1936"/>
    <w:rsid w:val="00AB48DF"/>
    <w:rsid w:val="00AB6061"/>
    <w:rsid w:val="00AB657F"/>
    <w:rsid w:val="00AB678E"/>
    <w:rsid w:val="00AB775A"/>
    <w:rsid w:val="00AC0BB9"/>
    <w:rsid w:val="00AC1197"/>
    <w:rsid w:val="00AC2364"/>
    <w:rsid w:val="00AC31EC"/>
    <w:rsid w:val="00AC3650"/>
    <w:rsid w:val="00AC57B1"/>
    <w:rsid w:val="00AC5ED4"/>
    <w:rsid w:val="00AD220E"/>
    <w:rsid w:val="00AD24F0"/>
    <w:rsid w:val="00AD2D75"/>
    <w:rsid w:val="00AD3B64"/>
    <w:rsid w:val="00AD43CE"/>
    <w:rsid w:val="00AD49A7"/>
    <w:rsid w:val="00AD5EBB"/>
    <w:rsid w:val="00AD75E8"/>
    <w:rsid w:val="00AD7C4A"/>
    <w:rsid w:val="00AE0243"/>
    <w:rsid w:val="00AE1004"/>
    <w:rsid w:val="00AE1AF4"/>
    <w:rsid w:val="00AE1F66"/>
    <w:rsid w:val="00AE25CA"/>
    <w:rsid w:val="00AE2614"/>
    <w:rsid w:val="00AE4B6C"/>
    <w:rsid w:val="00AF1A10"/>
    <w:rsid w:val="00AF5B03"/>
    <w:rsid w:val="00AF5F4C"/>
    <w:rsid w:val="00AF78D0"/>
    <w:rsid w:val="00B0022B"/>
    <w:rsid w:val="00B04585"/>
    <w:rsid w:val="00B05DE2"/>
    <w:rsid w:val="00B06AFB"/>
    <w:rsid w:val="00B103A3"/>
    <w:rsid w:val="00B11696"/>
    <w:rsid w:val="00B14C99"/>
    <w:rsid w:val="00B17A2C"/>
    <w:rsid w:val="00B17BF3"/>
    <w:rsid w:val="00B20614"/>
    <w:rsid w:val="00B21552"/>
    <w:rsid w:val="00B21D51"/>
    <w:rsid w:val="00B26DCD"/>
    <w:rsid w:val="00B33756"/>
    <w:rsid w:val="00B33EE0"/>
    <w:rsid w:val="00B3519E"/>
    <w:rsid w:val="00B35A5E"/>
    <w:rsid w:val="00B36B5C"/>
    <w:rsid w:val="00B40113"/>
    <w:rsid w:val="00B41702"/>
    <w:rsid w:val="00B42F2D"/>
    <w:rsid w:val="00B44067"/>
    <w:rsid w:val="00B44AEE"/>
    <w:rsid w:val="00B4642E"/>
    <w:rsid w:val="00B46776"/>
    <w:rsid w:val="00B46819"/>
    <w:rsid w:val="00B468CD"/>
    <w:rsid w:val="00B47C2E"/>
    <w:rsid w:val="00B60E9F"/>
    <w:rsid w:val="00B60FFB"/>
    <w:rsid w:val="00B628B5"/>
    <w:rsid w:val="00B6544A"/>
    <w:rsid w:val="00B66C83"/>
    <w:rsid w:val="00B67412"/>
    <w:rsid w:val="00B7303B"/>
    <w:rsid w:val="00B73E6C"/>
    <w:rsid w:val="00B75706"/>
    <w:rsid w:val="00B77C77"/>
    <w:rsid w:val="00B805CF"/>
    <w:rsid w:val="00B80BD2"/>
    <w:rsid w:val="00B819C4"/>
    <w:rsid w:val="00B90F05"/>
    <w:rsid w:val="00B90F3E"/>
    <w:rsid w:val="00B92056"/>
    <w:rsid w:val="00B93F0C"/>
    <w:rsid w:val="00B956B4"/>
    <w:rsid w:val="00BA1E70"/>
    <w:rsid w:val="00BA3A9E"/>
    <w:rsid w:val="00BA455B"/>
    <w:rsid w:val="00BA541C"/>
    <w:rsid w:val="00BA6BCC"/>
    <w:rsid w:val="00BB0998"/>
    <w:rsid w:val="00BB3267"/>
    <w:rsid w:val="00BB41B7"/>
    <w:rsid w:val="00BC0C79"/>
    <w:rsid w:val="00BC2532"/>
    <w:rsid w:val="00BC2772"/>
    <w:rsid w:val="00BC2B6E"/>
    <w:rsid w:val="00BC3467"/>
    <w:rsid w:val="00BC4705"/>
    <w:rsid w:val="00BC4BF5"/>
    <w:rsid w:val="00BC5AC7"/>
    <w:rsid w:val="00BD0A5E"/>
    <w:rsid w:val="00BD0F75"/>
    <w:rsid w:val="00BD2226"/>
    <w:rsid w:val="00BD3653"/>
    <w:rsid w:val="00BD40D5"/>
    <w:rsid w:val="00BD50B7"/>
    <w:rsid w:val="00BD5DF7"/>
    <w:rsid w:val="00BD6881"/>
    <w:rsid w:val="00BD7F79"/>
    <w:rsid w:val="00BE1648"/>
    <w:rsid w:val="00BE1ABE"/>
    <w:rsid w:val="00BE3CBD"/>
    <w:rsid w:val="00BE6720"/>
    <w:rsid w:val="00BE7E55"/>
    <w:rsid w:val="00BF1920"/>
    <w:rsid w:val="00BF1FF2"/>
    <w:rsid w:val="00BF281D"/>
    <w:rsid w:val="00BF3C8E"/>
    <w:rsid w:val="00BF4141"/>
    <w:rsid w:val="00BF4409"/>
    <w:rsid w:val="00C006A1"/>
    <w:rsid w:val="00C027FC"/>
    <w:rsid w:val="00C04321"/>
    <w:rsid w:val="00C04812"/>
    <w:rsid w:val="00C050A2"/>
    <w:rsid w:val="00C05DAE"/>
    <w:rsid w:val="00C05F4B"/>
    <w:rsid w:val="00C07280"/>
    <w:rsid w:val="00C07C89"/>
    <w:rsid w:val="00C10F50"/>
    <w:rsid w:val="00C11C6A"/>
    <w:rsid w:val="00C17383"/>
    <w:rsid w:val="00C1739E"/>
    <w:rsid w:val="00C202F6"/>
    <w:rsid w:val="00C22305"/>
    <w:rsid w:val="00C23069"/>
    <w:rsid w:val="00C24A9E"/>
    <w:rsid w:val="00C25370"/>
    <w:rsid w:val="00C2624E"/>
    <w:rsid w:val="00C2783C"/>
    <w:rsid w:val="00C3077C"/>
    <w:rsid w:val="00C30A3D"/>
    <w:rsid w:val="00C32469"/>
    <w:rsid w:val="00C3386D"/>
    <w:rsid w:val="00C34A21"/>
    <w:rsid w:val="00C36705"/>
    <w:rsid w:val="00C36B14"/>
    <w:rsid w:val="00C37FE5"/>
    <w:rsid w:val="00C40FB7"/>
    <w:rsid w:val="00C41AA2"/>
    <w:rsid w:val="00C44216"/>
    <w:rsid w:val="00C44318"/>
    <w:rsid w:val="00C527CA"/>
    <w:rsid w:val="00C52A36"/>
    <w:rsid w:val="00C53633"/>
    <w:rsid w:val="00C53905"/>
    <w:rsid w:val="00C54AC8"/>
    <w:rsid w:val="00C574AE"/>
    <w:rsid w:val="00C57D16"/>
    <w:rsid w:val="00C6095B"/>
    <w:rsid w:val="00C65ECF"/>
    <w:rsid w:val="00C664ED"/>
    <w:rsid w:val="00C6719A"/>
    <w:rsid w:val="00C72356"/>
    <w:rsid w:val="00C72590"/>
    <w:rsid w:val="00C72831"/>
    <w:rsid w:val="00C729B7"/>
    <w:rsid w:val="00C77270"/>
    <w:rsid w:val="00C80113"/>
    <w:rsid w:val="00C84EBA"/>
    <w:rsid w:val="00C850C2"/>
    <w:rsid w:val="00C851E7"/>
    <w:rsid w:val="00C91628"/>
    <w:rsid w:val="00C925CB"/>
    <w:rsid w:val="00C92BFA"/>
    <w:rsid w:val="00C936CB"/>
    <w:rsid w:val="00C95100"/>
    <w:rsid w:val="00C951D8"/>
    <w:rsid w:val="00C95DB3"/>
    <w:rsid w:val="00C9656C"/>
    <w:rsid w:val="00CA492D"/>
    <w:rsid w:val="00CA4CB6"/>
    <w:rsid w:val="00CA4F07"/>
    <w:rsid w:val="00CA7BE4"/>
    <w:rsid w:val="00CB2BC4"/>
    <w:rsid w:val="00CB7180"/>
    <w:rsid w:val="00CB7737"/>
    <w:rsid w:val="00CC0EDC"/>
    <w:rsid w:val="00CC1A03"/>
    <w:rsid w:val="00CC2193"/>
    <w:rsid w:val="00CC4206"/>
    <w:rsid w:val="00CC608B"/>
    <w:rsid w:val="00CC61E3"/>
    <w:rsid w:val="00CC6A87"/>
    <w:rsid w:val="00CC6BF1"/>
    <w:rsid w:val="00CC7299"/>
    <w:rsid w:val="00CD0B45"/>
    <w:rsid w:val="00CD201D"/>
    <w:rsid w:val="00CD2547"/>
    <w:rsid w:val="00CD32C4"/>
    <w:rsid w:val="00CD33EA"/>
    <w:rsid w:val="00CD5AF0"/>
    <w:rsid w:val="00CD5D7C"/>
    <w:rsid w:val="00CD7261"/>
    <w:rsid w:val="00CD72EF"/>
    <w:rsid w:val="00CD7FA0"/>
    <w:rsid w:val="00CE209C"/>
    <w:rsid w:val="00CE3E47"/>
    <w:rsid w:val="00CF16F2"/>
    <w:rsid w:val="00CF3C0D"/>
    <w:rsid w:val="00CF69D8"/>
    <w:rsid w:val="00CF7A0F"/>
    <w:rsid w:val="00D018ED"/>
    <w:rsid w:val="00D0398A"/>
    <w:rsid w:val="00D059B2"/>
    <w:rsid w:val="00D06259"/>
    <w:rsid w:val="00D067A7"/>
    <w:rsid w:val="00D06932"/>
    <w:rsid w:val="00D06CED"/>
    <w:rsid w:val="00D076DB"/>
    <w:rsid w:val="00D0789E"/>
    <w:rsid w:val="00D107F1"/>
    <w:rsid w:val="00D109BE"/>
    <w:rsid w:val="00D129BC"/>
    <w:rsid w:val="00D1366D"/>
    <w:rsid w:val="00D14271"/>
    <w:rsid w:val="00D14C65"/>
    <w:rsid w:val="00D154F8"/>
    <w:rsid w:val="00D219E5"/>
    <w:rsid w:val="00D221E4"/>
    <w:rsid w:val="00D2266D"/>
    <w:rsid w:val="00D24742"/>
    <w:rsid w:val="00D24B7A"/>
    <w:rsid w:val="00D319A8"/>
    <w:rsid w:val="00D360EC"/>
    <w:rsid w:val="00D3636A"/>
    <w:rsid w:val="00D36B09"/>
    <w:rsid w:val="00D37D15"/>
    <w:rsid w:val="00D42685"/>
    <w:rsid w:val="00D42A7A"/>
    <w:rsid w:val="00D43062"/>
    <w:rsid w:val="00D432A7"/>
    <w:rsid w:val="00D4345D"/>
    <w:rsid w:val="00D4412A"/>
    <w:rsid w:val="00D45398"/>
    <w:rsid w:val="00D45BF2"/>
    <w:rsid w:val="00D460CB"/>
    <w:rsid w:val="00D4768A"/>
    <w:rsid w:val="00D5023A"/>
    <w:rsid w:val="00D5223F"/>
    <w:rsid w:val="00D56A0E"/>
    <w:rsid w:val="00D56A76"/>
    <w:rsid w:val="00D57FED"/>
    <w:rsid w:val="00D60C5F"/>
    <w:rsid w:val="00D6142B"/>
    <w:rsid w:val="00D62149"/>
    <w:rsid w:val="00D64D7D"/>
    <w:rsid w:val="00D66F86"/>
    <w:rsid w:val="00D67F1D"/>
    <w:rsid w:val="00D7132F"/>
    <w:rsid w:val="00D715A3"/>
    <w:rsid w:val="00D7160B"/>
    <w:rsid w:val="00D71C86"/>
    <w:rsid w:val="00D736FB"/>
    <w:rsid w:val="00D7514F"/>
    <w:rsid w:val="00D7564F"/>
    <w:rsid w:val="00D83597"/>
    <w:rsid w:val="00D83DBC"/>
    <w:rsid w:val="00D8720A"/>
    <w:rsid w:val="00D90992"/>
    <w:rsid w:val="00D90F10"/>
    <w:rsid w:val="00D916C4"/>
    <w:rsid w:val="00D92107"/>
    <w:rsid w:val="00D93221"/>
    <w:rsid w:val="00D960A9"/>
    <w:rsid w:val="00D96C1D"/>
    <w:rsid w:val="00D97ED0"/>
    <w:rsid w:val="00DA049A"/>
    <w:rsid w:val="00DA1211"/>
    <w:rsid w:val="00DA2AAC"/>
    <w:rsid w:val="00DA3ED6"/>
    <w:rsid w:val="00DA509F"/>
    <w:rsid w:val="00DA5B50"/>
    <w:rsid w:val="00DA6F10"/>
    <w:rsid w:val="00DB11B7"/>
    <w:rsid w:val="00DB2155"/>
    <w:rsid w:val="00DB686B"/>
    <w:rsid w:val="00DC3027"/>
    <w:rsid w:val="00DC431A"/>
    <w:rsid w:val="00DC5936"/>
    <w:rsid w:val="00DC6726"/>
    <w:rsid w:val="00DC68F6"/>
    <w:rsid w:val="00DC7578"/>
    <w:rsid w:val="00DD0F57"/>
    <w:rsid w:val="00DD188B"/>
    <w:rsid w:val="00DD487D"/>
    <w:rsid w:val="00DD49A1"/>
    <w:rsid w:val="00DD4A61"/>
    <w:rsid w:val="00DD6B4C"/>
    <w:rsid w:val="00DE0302"/>
    <w:rsid w:val="00DE0E73"/>
    <w:rsid w:val="00DE242A"/>
    <w:rsid w:val="00DE5846"/>
    <w:rsid w:val="00DE764F"/>
    <w:rsid w:val="00DF126D"/>
    <w:rsid w:val="00DF1E11"/>
    <w:rsid w:val="00DF2352"/>
    <w:rsid w:val="00DF27AA"/>
    <w:rsid w:val="00DF4ABA"/>
    <w:rsid w:val="00DF5D30"/>
    <w:rsid w:val="00DF62FB"/>
    <w:rsid w:val="00DF7633"/>
    <w:rsid w:val="00E0245E"/>
    <w:rsid w:val="00E028A7"/>
    <w:rsid w:val="00E0373C"/>
    <w:rsid w:val="00E04A52"/>
    <w:rsid w:val="00E07F67"/>
    <w:rsid w:val="00E10E7B"/>
    <w:rsid w:val="00E11069"/>
    <w:rsid w:val="00E12431"/>
    <w:rsid w:val="00E12584"/>
    <w:rsid w:val="00E13520"/>
    <w:rsid w:val="00E140A7"/>
    <w:rsid w:val="00E1498D"/>
    <w:rsid w:val="00E1654C"/>
    <w:rsid w:val="00E17499"/>
    <w:rsid w:val="00E17F27"/>
    <w:rsid w:val="00E211FD"/>
    <w:rsid w:val="00E212A7"/>
    <w:rsid w:val="00E24A52"/>
    <w:rsid w:val="00E25EB7"/>
    <w:rsid w:val="00E2682D"/>
    <w:rsid w:val="00E3115B"/>
    <w:rsid w:val="00E3138B"/>
    <w:rsid w:val="00E3145E"/>
    <w:rsid w:val="00E316D8"/>
    <w:rsid w:val="00E331E5"/>
    <w:rsid w:val="00E334E0"/>
    <w:rsid w:val="00E34D8E"/>
    <w:rsid w:val="00E3557D"/>
    <w:rsid w:val="00E37C06"/>
    <w:rsid w:val="00E37DC2"/>
    <w:rsid w:val="00E37F82"/>
    <w:rsid w:val="00E407F8"/>
    <w:rsid w:val="00E42CA8"/>
    <w:rsid w:val="00E44E28"/>
    <w:rsid w:val="00E522E3"/>
    <w:rsid w:val="00E54919"/>
    <w:rsid w:val="00E568DA"/>
    <w:rsid w:val="00E57B88"/>
    <w:rsid w:val="00E57E9F"/>
    <w:rsid w:val="00E60835"/>
    <w:rsid w:val="00E60DE1"/>
    <w:rsid w:val="00E64552"/>
    <w:rsid w:val="00E7074F"/>
    <w:rsid w:val="00E71277"/>
    <w:rsid w:val="00E72B34"/>
    <w:rsid w:val="00E7410E"/>
    <w:rsid w:val="00E741B0"/>
    <w:rsid w:val="00E75BB8"/>
    <w:rsid w:val="00E76361"/>
    <w:rsid w:val="00E776CD"/>
    <w:rsid w:val="00E81805"/>
    <w:rsid w:val="00E82025"/>
    <w:rsid w:val="00E84A4C"/>
    <w:rsid w:val="00E944A3"/>
    <w:rsid w:val="00E95653"/>
    <w:rsid w:val="00E95DA5"/>
    <w:rsid w:val="00E96B93"/>
    <w:rsid w:val="00E96CE7"/>
    <w:rsid w:val="00E97369"/>
    <w:rsid w:val="00EA0CA5"/>
    <w:rsid w:val="00EA1996"/>
    <w:rsid w:val="00EA39C8"/>
    <w:rsid w:val="00EA6F34"/>
    <w:rsid w:val="00EA7877"/>
    <w:rsid w:val="00EB2281"/>
    <w:rsid w:val="00EB3622"/>
    <w:rsid w:val="00EB3ACE"/>
    <w:rsid w:val="00EB7147"/>
    <w:rsid w:val="00EC0B83"/>
    <w:rsid w:val="00EC1F1C"/>
    <w:rsid w:val="00EC3A93"/>
    <w:rsid w:val="00EC7781"/>
    <w:rsid w:val="00EC785C"/>
    <w:rsid w:val="00EC7CEF"/>
    <w:rsid w:val="00ED0AB9"/>
    <w:rsid w:val="00ED19E2"/>
    <w:rsid w:val="00ED4586"/>
    <w:rsid w:val="00ED5E0A"/>
    <w:rsid w:val="00ED79B1"/>
    <w:rsid w:val="00EE0621"/>
    <w:rsid w:val="00EE33AF"/>
    <w:rsid w:val="00EE3D1D"/>
    <w:rsid w:val="00EE5F5A"/>
    <w:rsid w:val="00EF1534"/>
    <w:rsid w:val="00EF33C2"/>
    <w:rsid w:val="00EF4471"/>
    <w:rsid w:val="00EF4E7A"/>
    <w:rsid w:val="00EF55D5"/>
    <w:rsid w:val="00EF57B7"/>
    <w:rsid w:val="00EF703E"/>
    <w:rsid w:val="00F018D5"/>
    <w:rsid w:val="00F01AAA"/>
    <w:rsid w:val="00F02220"/>
    <w:rsid w:val="00F02E3E"/>
    <w:rsid w:val="00F033EB"/>
    <w:rsid w:val="00F04689"/>
    <w:rsid w:val="00F05113"/>
    <w:rsid w:val="00F07E74"/>
    <w:rsid w:val="00F127FC"/>
    <w:rsid w:val="00F12AE6"/>
    <w:rsid w:val="00F148DF"/>
    <w:rsid w:val="00F149D8"/>
    <w:rsid w:val="00F14B58"/>
    <w:rsid w:val="00F14ED2"/>
    <w:rsid w:val="00F17FED"/>
    <w:rsid w:val="00F21B4B"/>
    <w:rsid w:val="00F22838"/>
    <w:rsid w:val="00F22AD8"/>
    <w:rsid w:val="00F23758"/>
    <w:rsid w:val="00F241ED"/>
    <w:rsid w:val="00F248EB"/>
    <w:rsid w:val="00F24B50"/>
    <w:rsid w:val="00F250BA"/>
    <w:rsid w:val="00F26A05"/>
    <w:rsid w:val="00F3483E"/>
    <w:rsid w:val="00F3729D"/>
    <w:rsid w:val="00F37500"/>
    <w:rsid w:val="00F37D82"/>
    <w:rsid w:val="00F37EF4"/>
    <w:rsid w:val="00F413F7"/>
    <w:rsid w:val="00F4168F"/>
    <w:rsid w:val="00F41A2E"/>
    <w:rsid w:val="00F42F26"/>
    <w:rsid w:val="00F462A2"/>
    <w:rsid w:val="00F464A4"/>
    <w:rsid w:val="00F47F0B"/>
    <w:rsid w:val="00F500B0"/>
    <w:rsid w:val="00F501F4"/>
    <w:rsid w:val="00F51004"/>
    <w:rsid w:val="00F5513D"/>
    <w:rsid w:val="00F553D5"/>
    <w:rsid w:val="00F57296"/>
    <w:rsid w:val="00F572D6"/>
    <w:rsid w:val="00F57A1E"/>
    <w:rsid w:val="00F60F7B"/>
    <w:rsid w:val="00F6166D"/>
    <w:rsid w:val="00F6380A"/>
    <w:rsid w:val="00F63E9F"/>
    <w:rsid w:val="00F64197"/>
    <w:rsid w:val="00F6630A"/>
    <w:rsid w:val="00F7059F"/>
    <w:rsid w:val="00F72E42"/>
    <w:rsid w:val="00F73A1E"/>
    <w:rsid w:val="00F7448B"/>
    <w:rsid w:val="00F7685D"/>
    <w:rsid w:val="00F8069A"/>
    <w:rsid w:val="00F814A7"/>
    <w:rsid w:val="00F819EA"/>
    <w:rsid w:val="00F828DA"/>
    <w:rsid w:val="00F84DD0"/>
    <w:rsid w:val="00F85D56"/>
    <w:rsid w:val="00F90C09"/>
    <w:rsid w:val="00F9100F"/>
    <w:rsid w:val="00F92269"/>
    <w:rsid w:val="00F922E7"/>
    <w:rsid w:val="00F936C3"/>
    <w:rsid w:val="00F9441C"/>
    <w:rsid w:val="00F94EDE"/>
    <w:rsid w:val="00F959F4"/>
    <w:rsid w:val="00F96181"/>
    <w:rsid w:val="00F968D2"/>
    <w:rsid w:val="00F96A72"/>
    <w:rsid w:val="00F977A2"/>
    <w:rsid w:val="00FA23D8"/>
    <w:rsid w:val="00FA39C7"/>
    <w:rsid w:val="00FA4A73"/>
    <w:rsid w:val="00FA57F8"/>
    <w:rsid w:val="00FA64FE"/>
    <w:rsid w:val="00FA70E6"/>
    <w:rsid w:val="00FA76DB"/>
    <w:rsid w:val="00FB3D50"/>
    <w:rsid w:val="00FB4562"/>
    <w:rsid w:val="00FB4972"/>
    <w:rsid w:val="00FC09E7"/>
    <w:rsid w:val="00FC3917"/>
    <w:rsid w:val="00FC5D20"/>
    <w:rsid w:val="00FD0EAC"/>
    <w:rsid w:val="00FD20C8"/>
    <w:rsid w:val="00FD3759"/>
    <w:rsid w:val="00FD596A"/>
    <w:rsid w:val="00FD7036"/>
    <w:rsid w:val="00FD76F3"/>
    <w:rsid w:val="00FE030A"/>
    <w:rsid w:val="00FE12DB"/>
    <w:rsid w:val="00FE1482"/>
    <w:rsid w:val="00FE357A"/>
    <w:rsid w:val="00FE3ADE"/>
    <w:rsid w:val="00FE6A0B"/>
    <w:rsid w:val="00FF02D0"/>
    <w:rsid w:val="00FF1ACE"/>
    <w:rsid w:val="00FF513D"/>
    <w:rsid w:val="00FF5390"/>
    <w:rsid w:val="00FF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F0C12"/>
  <w15:docId w15:val="{663951B2-B984-4888-A176-D5ED7A9D6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246A"/>
  </w:style>
  <w:style w:type="paragraph" w:styleId="Nagwek1">
    <w:name w:val="heading 1"/>
    <w:basedOn w:val="Normalny"/>
    <w:next w:val="Normalny"/>
    <w:link w:val="Nagwek1Znak"/>
    <w:uiPriority w:val="9"/>
    <w:qFormat/>
    <w:rsid w:val="006D55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5B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A58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412A"/>
    <w:pPr>
      <w:keepNext/>
      <w:keepLines/>
      <w:spacing w:before="40" w:after="0" w:line="264" w:lineRule="auto"/>
      <w:ind w:left="333" w:hanging="10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018ED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18E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018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qFormat/>
    <w:rsid w:val="00D018E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018E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body"/>
    <w:basedOn w:val="Normalny"/>
    <w:qFormat/>
    <w:rsid w:val="00D0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D018ED"/>
    <w:rPr>
      <w:rFonts w:ascii="Arial" w:eastAsia="Times New Roman" w:hAnsi="Arial" w:cs="Arial"/>
      <w:lang w:eastAsia="pl-PL"/>
    </w:rPr>
  </w:style>
  <w:style w:type="paragraph" w:customStyle="1" w:styleId="pkt">
    <w:name w:val="pkt"/>
    <w:basedOn w:val="Normalny"/>
    <w:rsid w:val="00D018E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E2D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dtu">
    <w:name w:val="dtu"/>
    <w:basedOn w:val="Normalny"/>
    <w:rsid w:val="003E2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065B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CW_Lista,normalny tekst,L1,Numerowanie,Akapit z listą5,T_SZ_List Paragraph,Wypunktowanie,Akapit z listą1"/>
    <w:basedOn w:val="Normalny"/>
    <w:link w:val="AkapitzlistZnak"/>
    <w:uiPriority w:val="99"/>
    <w:qFormat/>
    <w:rsid w:val="00BC2B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C2467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rsid w:val="00F01AA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01A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A584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3">
    <w:name w:val="Body Text 3"/>
    <w:basedOn w:val="Normalny"/>
    <w:link w:val="Tekstpodstawowy3Znak"/>
    <w:rsid w:val="005A58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A584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andard">
    <w:name w:val="Standard"/>
    <w:uiPriority w:val="99"/>
    <w:qFormat/>
    <w:rsid w:val="00C44216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C442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rsid w:val="00EC0B83"/>
    <w:pPr>
      <w:suppressAutoHyphens/>
      <w:ind w:left="720"/>
      <w:contextualSpacing/>
    </w:pPr>
    <w:rPr>
      <w:rFonts w:ascii="Calibri" w:eastAsia="Times New Roman" w:hAnsi="Calibri" w:cs="Calibri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D5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qFormat/>
    <w:rsid w:val="006D55CA"/>
    <w:pPr>
      <w:suppressAutoHyphens/>
      <w:spacing w:before="280" w:after="280" w:line="240" w:lineRule="auto"/>
      <w:jc w:val="both"/>
    </w:pPr>
    <w:rPr>
      <w:rFonts w:ascii="Arial Unicode MS" w:eastAsia="Arial Unicode MS" w:hAnsi="Arial Unicode MS" w:cs="Arial Unicode MS"/>
      <w:color w:val="00000A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semiHidden/>
    <w:unhideWhenUsed/>
    <w:qFormat/>
    <w:rsid w:val="006D55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6D55C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uiPriority w:val="99"/>
    <w:qFormat/>
    <w:rsid w:val="006D55CA"/>
    <w:pPr>
      <w:spacing w:after="140" w:line="288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nhideWhenUsed/>
    <w:qFormat/>
    <w:rsid w:val="006D55CA"/>
    <w:pPr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character" w:customStyle="1" w:styleId="StopkaZnak">
    <w:name w:val="Stopka Znak"/>
    <w:basedOn w:val="Domylnaczcionkaakapitu"/>
    <w:link w:val="Stopka"/>
    <w:rsid w:val="006D55CA"/>
    <w:rPr>
      <w:rFonts w:ascii="Arial" w:eastAsia="Arial" w:hAnsi="Arial" w:cs="Arial"/>
      <w:color w:val="000000"/>
      <w:lang w:eastAsia="pl-PL"/>
    </w:rPr>
  </w:style>
  <w:style w:type="paragraph" w:styleId="Lista">
    <w:name w:val="List"/>
    <w:basedOn w:val="Tretekstu"/>
    <w:uiPriority w:val="99"/>
    <w:semiHidden/>
    <w:unhideWhenUsed/>
    <w:qFormat/>
    <w:rsid w:val="006D55CA"/>
  </w:style>
  <w:style w:type="paragraph" w:styleId="Podpis">
    <w:name w:val="Signature"/>
    <w:basedOn w:val="Normalny"/>
    <w:link w:val="PodpisZnak"/>
    <w:uiPriority w:val="99"/>
    <w:semiHidden/>
    <w:unhideWhenUsed/>
    <w:qFormat/>
    <w:rsid w:val="006D55CA"/>
    <w:pPr>
      <w:suppressLineNumbers/>
      <w:spacing w:before="120" w:after="120" w:line="264" w:lineRule="auto"/>
      <w:ind w:left="333" w:hanging="10"/>
      <w:jc w:val="both"/>
    </w:pPr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semiHidden/>
    <w:rsid w:val="006D55CA"/>
    <w:rPr>
      <w:rFonts w:ascii="Arial" w:eastAsia="Arial" w:hAnsi="Arial" w:cs="Arial"/>
      <w:i/>
      <w:iCs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D55CA"/>
    <w:pPr>
      <w:spacing w:after="0" w:line="240" w:lineRule="auto"/>
      <w:ind w:left="333" w:hanging="10"/>
      <w:jc w:val="both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D55CA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customStyle="1" w:styleId="Indeks">
    <w:name w:val="Indeks"/>
    <w:basedOn w:val="Normalny"/>
    <w:uiPriority w:val="99"/>
    <w:qFormat/>
    <w:rsid w:val="006D55CA"/>
    <w:pPr>
      <w:suppressLineNumbers/>
      <w:spacing w:after="5" w:line="264" w:lineRule="auto"/>
      <w:ind w:left="333" w:hanging="10"/>
      <w:jc w:val="both"/>
    </w:pPr>
    <w:rPr>
      <w:rFonts w:ascii="Arial" w:eastAsia="Arial" w:hAnsi="Arial" w:cs="Arial"/>
      <w:color w:val="000000"/>
      <w:lang w:eastAsia="pl-PL"/>
    </w:rPr>
  </w:style>
  <w:style w:type="paragraph" w:customStyle="1" w:styleId="listparagraphcxspnazwisko">
    <w:name w:val="listparagraphcxspnazwisko"/>
    <w:basedOn w:val="Normalny"/>
    <w:uiPriority w:val="99"/>
    <w:qFormat/>
    <w:rsid w:val="006D55C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ListLabel1">
    <w:name w:val="ListLabel 1"/>
    <w:qFormat/>
    <w:rsid w:val="006D55CA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2">
    <w:name w:val="ListLabel 2"/>
    <w:qFormat/>
    <w:rsid w:val="006D55CA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3">
    <w:name w:val="ListLabel 3"/>
    <w:qFormat/>
    <w:rsid w:val="006D55CA"/>
    <w:rPr>
      <w:rFonts w:ascii="Arial" w:eastAsia="Arial" w:hAnsi="Arial" w:cs="Arial" w:hint="default"/>
      <w:b w:val="0"/>
      <w:bCs w:val="0"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4">
    <w:name w:val="ListLabel 4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5">
    <w:name w:val="ListLabel 5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6">
    <w:name w:val="ListLabel 6"/>
    <w:qFormat/>
    <w:rsid w:val="006D55CA"/>
    <w:rPr>
      <w:rFonts w:ascii="Segoe UI Symbol" w:eastAsia="Segoe UI Symbol" w:hAnsi="Segoe UI Symbol" w:cs="Segoe UI Symbol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7">
    <w:name w:val="ListLabel 7"/>
    <w:qFormat/>
    <w:rsid w:val="006D55CA"/>
    <w:rPr>
      <w:rFonts w:ascii="Verdana" w:eastAsia="Verdana" w:hAnsi="Verdana" w:cs="Verdana" w:hint="default"/>
      <w:b w:val="0"/>
      <w:bCs w:val="0"/>
      <w:i/>
      <w:iCs/>
      <w:strike w:val="0"/>
      <w:dstrike w:val="0"/>
      <w:color w:val="000000"/>
      <w:position w:val="0"/>
      <w:sz w:val="24"/>
      <w:szCs w:val="24"/>
      <w:highlight w:val="white"/>
      <w:u w:val="none" w:color="000000"/>
      <w:effect w:val="none"/>
      <w:vertAlign w:val="baseline"/>
    </w:rPr>
  </w:style>
  <w:style w:type="character" w:customStyle="1" w:styleId="ListLabel8">
    <w:name w:val="ListLabel 8"/>
    <w:qFormat/>
    <w:rsid w:val="006D55CA"/>
    <w:rPr>
      <w:rFonts w:ascii="Times New Roman" w:eastAsia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position w:val="0"/>
      <w:sz w:val="22"/>
      <w:szCs w:val="22"/>
      <w:highlight w:val="white"/>
      <w:u w:val="none" w:color="000000"/>
      <w:effect w:val="none"/>
      <w:vertAlign w:val="baseline"/>
    </w:rPr>
  </w:style>
  <w:style w:type="character" w:customStyle="1" w:styleId="ListLabel9">
    <w:name w:val="ListLabel 9"/>
    <w:qFormat/>
    <w:rsid w:val="006D55CA"/>
    <w:rPr>
      <w:rFonts w:ascii="Arial" w:eastAsia="Arial" w:hAnsi="Arial" w:cs="Arial" w:hint="default"/>
      <w:b w:val="0"/>
      <w:bCs w:val="0"/>
      <w:i/>
      <w:iCs/>
      <w:strike w:val="0"/>
      <w:dstrike w:val="0"/>
      <w:color w:val="000000"/>
      <w:position w:val="0"/>
      <w:sz w:val="16"/>
      <w:szCs w:val="16"/>
      <w:highlight w:val="white"/>
      <w:u w:val="none" w:color="000000"/>
      <w:effect w:val="none"/>
      <w:vertAlign w:val="baseline"/>
    </w:rPr>
  </w:style>
  <w:style w:type="character" w:customStyle="1" w:styleId="ListLabel10">
    <w:name w:val="ListLabel 10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1"/>
      <w:szCs w:val="21"/>
      <w:highlight w:val="white"/>
      <w:u w:val="none" w:color="000000"/>
      <w:effect w:val="none"/>
      <w:vertAlign w:val="baseline"/>
    </w:rPr>
  </w:style>
  <w:style w:type="character" w:customStyle="1" w:styleId="ListLabel11">
    <w:name w:val="ListLabel 11"/>
    <w:qFormat/>
    <w:rsid w:val="006D55CA"/>
    <w:rPr>
      <w:rFonts w:ascii="Arial" w:eastAsia="Arial" w:hAnsi="Arial" w:cs="Arial" w:hint="default"/>
      <w:b/>
      <w:bCs/>
      <w:i w:val="0"/>
      <w:iCs w:val="0"/>
      <w:strike w:val="0"/>
      <w:dstrike w:val="0"/>
      <w:color w:val="000000"/>
      <w:position w:val="0"/>
      <w:sz w:val="20"/>
      <w:szCs w:val="20"/>
      <w:highlight w:val="white"/>
      <w:u w:val="none" w:color="000000"/>
      <w:effect w:val="none"/>
      <w:vertAlign w:val="baseline"/>
    </w:rPr>
  </w:style>
  <w:style w:type="character" w:customStyle="1" w:styleId="ListLabel12">
    <w:name w:val="ListLabel 12"/>
    <w:qFormat/>
    <w:rsid w:val="006D55CA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6D55CA"/>
    <w:rPr>
      <w:rFonts w:ascii="Arial" w:hAnsi="Arial" w:cs="Arial" w:hint="default"/>
      <w:b/>
      <w:bCs w:val="0"/>
      <w:color w:val="00000A"/>
    </w:rPr>
  </w:style>
  <w:style w:type="character" w:customStyle="1" w:styleId="ListLabel14">
    <w:name w:val="ListLabel 14"/>
    <w:qFormat/>
    <w:rsid w:val="006D55CA"/>
    <w:rPr>
      <w:rFonts w:ascii="Arial" w:hAnsi="Arial" w:cs="Times New Roman" w:hint="default"/>
      <w:b/>
      <w:bCs w:val="0"/>
      <w:color w:val="00000A"/>
    </w:rPr>
  </w:style>
  <w:style w:type="character" w:customStyle="1" w:styleId="czeinternetowe">
    <w:name w:val="Łącze internetowe"/>
    <w:rsid w:val="006D55CA"/>
    <w:rPr>
      <w:color w:val="000080"/>
      <w:u w:val="single"/>
    </w:rPr>
  </w:style>
  <w:style w:type="character" w:customStyle="1" w:styleId="TekstdymkaZnak1">
    <w:name w:val="Tekst dymka Znak1"/>
    <w:basedOn w:val="Domylnaczcionkaakapitu"/>
    <w:uiPriority w:val="99"/>
    <w:semiHidden/>
    <w:rsid w:val="006D55CA"/>
    <w:rPr>
      <w:rFonts w:ascii="Tahoma" w:eastAsia="Arial" w:hAnsi="Tahoma" w:cs="Tahoma" w:hint="default"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D55CA"/>
    <w:rPr>
      <w:rFonts w:ascii="Arial" w:eastAsia="Arial" w:hAnsi="Arial" w:cs="Arial" w:hint="default"/>
      <w:color w:val="000000"/>
      <w:sz w:val="20"/>
      <w:szCs w:val="20"/>
    </w:rPr>
  </w:style>
  <w:style w:type="table" w:customStyle="1" w:styleId="TableGrid">
    <w:name w:val="TableGrid"/>
    <w:rsid w:val="006D55C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6D55CA"/>
    <w:rPr>
      <w:color w:val="800080"/>
      <w:u w:val="single"/>
    </w:rPr>
  </w:style>
  <w:style w:type="paragraph" w:customStyle="1" w:styleId="standard0">
    <w:name w:val="standard"/>
    <w:basedOn w:val="Normalny"/>
    <w:rsid w:val="00F50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copre">
    <w:name w:val="acopre"/>
    <w:basedOn w:val="Domylnaczcionkaakapitu"/>
    <w:rsid w:val="005D404C"/>
  </w:style>
  <w:style w:type="paragraph" w:styleId="Lista-kontynuacja">
    <w:name w:val="List Continue"/>
    <w:basedOn w:val="Normalny"/>
    <w:uiPriority w:val="99"/>
    <w:semiHidden/>
    <w:unhideWhenUsed/>
    <w:rsid w:val="00954158"/>
    <w:pPr>
      <w:spacing w:after="120"/>
      <w:ind w:left="283"/>
      <w:contextualSpacing/>
    </w:pPr>
  </w:style>
  <w:style w:type="character" w:customStyle="1" w:styleId="FontStyle162">
    <w:name w:val="Font Style162"/>
    <w:basedOn w:val="Domylnaczcionkaakapitu"/>
    <w:uiPriority w:val="99"/>
    <w:rsid w:val="001270E1"/>
    <w:rPr>
      <w:rFonts w:ascii="Arial" w:hAnsi="Arial" w:cs="Arial"/>
      <w:b/>
      <w:bCs/>
      <w:sz w:val="20"/>
      <w:szCs w:val="20"/>
    </w:rPr>
  </w:style>
  <w:style w:type="character" w:customStyle="1" w:styleId="FontStyle163">
    <w:name w:val="Font Style163"/>
    <w:basedOn w:val="Domylnaczcionkaakapitu"/>
    <w:uiPriority w:val="99"/>
    <w:rsid w:val="001270E1"/>
    <w:rPr>
      <w:rFonts w:ascii="Arial" w:hAnsi="Arial" w:cs="Arial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412A"/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  <w:style w:type="paragraph" w:customStyle="1" w:styleId="Tekstpodstawowy1">
    <w:name w:val="Tekst podstawowy1"/>
    <w:basedOn w:val="Normalny"/>
    <w:rsid w:val="0019762B"/>
    <w:pPr>
      <w:shd w:val="clear" w:color="auto" w:fill="FFFFFF"/>
      <w:suppressAutoHyphens/>
      <w:spacing w:after="480" w:line="533" w:lineRule="exact"/>
      <w:ind w:hanging="142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Heading1">
    <w:name w:val="Heading #1"/>
    <w:basedOn w:val="Normalny"/>
    <w:rsid w:val="0019762B"/>
    <w:pPr>
      <w:shd w:val="clear" w:color="auto" w:fill="FFFFFF"/>
      <w:suppressAutoHyphens/>
      <w:spacing w:after="0" w:line="533" w:lineRule="exact"/>
      <w:ind w:hanging="1100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h2">
    <w:name w:val="h2"/>
    <w:basedOn w:val="Domylnaczcionkaakapitu"/>
    <w:rsid w:val="0019762B"/>
  </w:style>
  <w:style w:type="character" w:customStyle="1" w:styleId="h1">
    <w:name w:val="h1"/>
    <w:basedOn w:val="Domylnaczcionkaakapitu"/>
    <w:rsid w:val="0019762B"/>
  </w:style>
  <w:style w:type="paragraph" w:styleId="Tekstpodstawowywcity">
    <w:name w:val="Body Text Indent"/>
    <w:basedOn w:val="Normalny"/>
    <w:link w:val="TekstpodstawowywcityZnak"/>
    <w:uiPriority w:val="99"/>
    <w:unhideWhenUsed/>
    <w:rsid w:val="00696FC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96FC2"/>
  </w:style>
  <w:style w:type="table" w:customStyle="1" w:styleId="Tabela-Siatka1">
    <w:name w:val="Tabela - Siatka1"/>
    <w:basedOn w:val="Standardowy"/>
    <w:next w:val="Tabela-Siatka"/>
    <w:uiPriority w:val="59"/>
    <w:rsid w:val="0007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07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59"/>
    <w:rsid w:val="0007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7C7063"/>
    <w:rPr>
      <w:b/>
      <w:bCs/>
    </w:rPr>
  </w:style>
  <w:style w:type="character" w:customStyle="1" w:styleId="AkapitzlistZnak">
    <w:name w:val="Akapit z listą Znak"/>
    <w:aliases w:val="CW_Lista Znak,normalny tekst Znak,L1 Znak,Numerowanie Znak,Akapit z listą5 Znak,T_SZ_List Paragraph Znak,Wypunktowanie Znak,Akapit z listą1 Znak"/>
    <w:link w:val="Akapitzlist"/>
    <w:uiPriority w:val="99"/>
    <w:locked/>
    <w:rsid w:val="00D319A8"/>
  </w:style>
  <w:style w:type="character" w:customStyle="1" w:styleId="Inne">
    <w:name w:val="Inne_"/>
    <w:basedOn w:val="Domylnaczcionkaakapitu"/>
    <w:link w:val="Inne0"/>
    <w:rsid w:val="00D319A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D319A8"/>
    <w:pPr>
      <w:widowControl w:val="0"/>
      <w:shd w:val="clear" w:color="auto" w:fill="FFFFFF"/>
      <w:spacing w:after="0" w:line="314" w:lineRule="auto"/>
    </w:pPr>
    <w:rPr>
      <w:rFonts w:ascii="Arial" w:eastAsia="Arial" w:hAnsi="Arial" w:cs="Arial"/>
      <w:sz w:val="20"/>
      <w:szCs w:val="20"/>
    </w:rPr>
  </w:style>
  <w:style w:type="paragraph" w:customStyle="1" w:styleId="Tekstpodstawowy32">
    <w:name w:val="Tekst podstawowy 32"/>
    <w:basedOn w:val="Normalny"/>
    <w:rsid w:val="00CF7A0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05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5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5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5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5DD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2D85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1B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E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E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2E8C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1133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C20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0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B9D36-F0C9-448C-95EC-A3098F803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1723</TotalTime>
  <Pages>12</Pages>
  <Words>2606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Michał</cp:lastModifiedBy>
  <cp:revision>327</cp:revision>
  <cp:lastPrinted>2025-05-13T12:29:00Z</cp:lastPrinted>
  <dcterms:created xsi:type="dcterms:W3CDTF">2023-11-02T09:11:00Z</dcterms:created>
  <dcterms:modified xsi:type="dcterms:W3CDTF">2026-01-22T13:03:00Z</dcterms:modified>
</cp:coreProperties>
</file>